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Treści przygotowane przez AI</w:t>
      </w:r>
      <w:r/>
    </w:p>
    <w:p>
      <w:pPr>
        <w:pStyle w:val="Heading2"/>
      </w:pPr>
      <w:r>
        <w:t>Artykuł na bloga</w:t>
      </w:r>
      <w:r/>
    </w:p>
    <w:p>
      <w:pPr>
        <w:pStyle w:val="Heading1"/>
      </w:pPr>
      <w:r>
        <w:t>Zmiana kapitana reprezentacji Polski: kulisy decyzji i reakcje zespołu</w:t>
      </w:r>
      <w:r/>
    </w:p>
    <w:p>
      <w:r/>
      <w:r>
        <w:t>W ostatnich dniach polska piłka nożna przeżywała burzliwy okres związany z decyzją o zmianie kapitana reprezentacji Polski. Selekcjoner Michał Probierz podjął odważny krok, odbierając opaskę Roberta Lewandowskiego i powierzając ją Piotrowi Zielińskiemu. Ta decyzja wywołała wiele emocji, komentarzy i spekulacji zarówno wśród kibiców, jak i ekspertów. W niniejszym artykule szczegółowo przybliżamy przebieg wydarzeń, stanowiska kluczowych osób oraz atmosferę panującą w drużynie narodowej.</w:t>
      </w:r>
      <w:r/>
    </w:p>
    <w:p>
      <w:pPr>
        <w:pBdr>
          <w:bottom w:val="single" w:sz="6" w:space="1" w:color="auto"/>
        </w:pBdr>
      </w:pPr>
      <w:r/>
    </w:p>
    <w:p>
      <w:pPr>
        <w:pStyle w:val="Heading2"/>
      </w:pPr>
      <w:r>
        <w:t>Opóźniony przyjazd i obecność kluczowych postaci</w:t>
      </w:r>
      <w:r/>
    </w:p>
    <w:p>
      <w:r/>
      <w:r>
        <w:t>Konferencja prasowa, podczas której selekcjoner Michał Probierz oraz nowy kapitan reprezentacji Polski Piotr Zieliński odpowiadali na pytania dziennikarzy, rozpoczęła się z niewielkim opóźnieniem spowodowanym korkami na drodze. Obecność obu panów była szeroko komentowana, gdyż to właśnie oni stali się centralnymi postaciami ostatnich wydarzeń w kadrze.</w:t>
      </w:r>
      <w:r/>
    </w:p>
    <w:p>
      <w:pPr>
        <w:pBdr>
          <w:bottom w:val="single" w:sz="6" w:space="1" w:color="auto"/>
        </w:pBdr>
      </w:pPr>
      <w:r/>
    </w:p>
    <w:p>
      <w:pPr>
        <w:pStyle w:val="Heading2"/>
      </w:pPr>
      <w:r>
        <w:t>Piotr Zieliński o roli kapitana i sytuacji z Robertem Lewandowskim</w:t>
      </w:r>
      <w:r/>
    </w:p>
    <w:p>
      <w:pPr>
        <w:pStyle w:val="Heading3"/>
      </w:pPr>
      <w:r>
        <w:t>Wyróżnienie i odpowiedzialność</w:t>
      </w:r>
      <w:r/>
    </w:p>
    <w:p>
      <w:r/>
      <w:r>
        <w:t>Piotr Zieliński podkreślił, że objęcie funkcji kapitana reprezentacji to dla niego ogromny zaszczyt i wielka odpowiedzialność wobec kolegów z drużyny, sztabu oraz kibiców. Zapewnił, że dołoży wszelkich starań, aby drużyna osiągała jak najlepsze wyniki i dawała radość fanom.</w:t>
      </w:r>
      <w:r/>
    </w:p>
    <w:p>
      <w:pPr>
        <w:pStyle w:val="Heading3"/>
      </w:pPr>
      <w:r>
        <w:t>Komentarz na temat absencji Lewandowskiego</w:t>
      </w:r>
      <w:r/>
    </w:p>
    <w:p>
      <w:r/>
      <w:r>
        <w:t>W odpowiedzi na pytania dotyczące absencji Roberta Lewandowskiego oraz ewentualnych napięć między zawodnikami, Zieliński zachował ostrożność. Podkreślił, że Lewandowski jest wybitnym piłkarzem i szanuje decyzję trenera, nie wdając się w spekulacje na temat zachowania byłego kapitana przy odbieraniu opaski.</w:t>
      </w:r>
      <w:r/>
    </w:p>
    <w:p>
      <w:pPr>
        <w:pStyle w:val="Heading3"/>
      </w:pPr>
      <w:r>
        <w:t>Reakcja zespołu na zmianę kapitana</w:t>
      </w:r>
      <w:r/>
    </w:p>
    <w:p>
      <w:r/>
      <w:r>
        <w:t>Zieliński zaznaczył, że najważniejsze jest dobro drużyny i skupienie się na nadchodzącym, kluczowym meczu eliminacyjnym Mistrzostw Świata z Finlandią. Zapewnił, że zespół koncentruje się na przygotowaniach i nie pozwala, by sytuacja z Lewandowskim rozpraszała ich uwagę.</w:t>
      </w:r>
      <w:r/>
    </w:p>
    <w:p>
      <w:pPr>
        <w:pStyle w:val="Heading3"/>
      </w:pPr>
      <w:r>
        <w:t>Kontakt z Robertem Lewandowskim</w:t>
      </w:r>
      <w:r/>
    </w:p>
    <w:p>
      <w:r/>
      <w:r>
        <w:t>Kapitan przyznał, że nie miał jeszcze okazji porozmawiać z Lewandowskim po nominacji, ale jest otwarty na rozmowę, jeśli taka będzie potrzebna – jednak dopiero po ważnym meczu z Finlandią.</w:t>
      </w:r>
      <w:r/>
    </w:p>
    <w:p>
      <w:pPr>
        <w:pStyle w:val="Heading3"/>
      </w:pPr>
      <w:r>
        <w:t>Stan zdrowia i przygotowania do meczu</w:t>
      </w:r>
      <w:r/>
    </w:p>
    <w:p>
      <w:r/>
      <w:r>
        <w:t>Zieliński odniósł się także do swojego stanu zdrowia, który był powodem nieobecności w ostatnim meczu z Mołdawią. Zapewnił, że czuje się coraz lepiej i zrobi wszystko, by zagrać w pełnym wymiarze czasu w nadchodzącym spotkaniu.</w:t>
      </w:r>
      <w:r/>
    </w:p>
    <w:p>
      <w:pPr>
        <w:pBdr>
          <w:bottom w:val="single" w:sz="6" w:space="1" w:color="auto"/>
        </w:pBdr>
      </w:pPr>
      <w:r/>
    </w:p>
    <w:p>
      <w:pPr>
        <w:pStyle w:val="Heading2"/>
      </w:pPr>
      <w:r>
        <w:t>Michał Probierz o decyzji zmiany kapitana i relacjach z Lewandowskim</w:t>
      </w:r>
      <w:r/>
    </w:p>
    <w:p>
      <w:pPr>
        <w:pStyle w:val="Heading3"/>
      </w:pPr>
      <w:r>
        <w:t>Podziękowania i przygotowania do meczu</w:t>
      </w:r>
      <w:r/>
    </w:p>
    <w:p>
      <w:r/>
      <w:r>
        <w:t>Selekcjoner rozpoczął konferencję od podziękowań dla GKS Katowice za stworzenie doskonałych warunków do przygotowań. Podkreślił, że drużyna jest odpowiednio nastawiona do meczu z Finlandią.</w:t>
      </w:r>
      <w:r/>
    </w:p>
    <w:p>
      <w:pPr>
        <w:pStyle w:val="Heading3"/>
      </w:pPr>
      <w:r>
        <w:t>Kulisy decyzji o zmianie kapitana</w:t>
      </w:r>
      <w:r/>
    </w:p>
    <w:p>
      <w:r/>
      <w:r>
        <w:t>Probierz wyjaśnił, że decyzja o odebraniu opaski Lewandowskiemu i powierzeniu jej Zielińskiemu była wynikiem analizy sytuacji po meczu z Mołdawią oraz rozmów z zawodnikami i sztabem. Podkreślił, że była to trudna, ale konieczna zmiana dla dobra zespołu.</w:t>
      </w:r>
      <w:r/>
    </w:p>
    <w:p>
      <w:pPr>
        <w:pStyle w:val="Heading3"/>
      </w:pPr>
      <w:r>
        <w:t>Przebieg komunikacji z Lewandowskim</w:t>
      </w:r>
      <w:r/>
    </w:p>
    <w:p>
      <w:r/>
      <w:r>
        <w:t>Trener opisał, że o decyzji poinformował Lewandowskiego telefonicznie, a rozmowa odbyła się wieczorem 4 czerwca. Lewandowski miał stwierdzić, że opaska kapitańska nic nie znaczy i nie zmieni sytuacji. Probierz zaznaczył, że decyzja o zmianie kapitana była jego własną i nie zamierzał jej cofać.</w:t>
      </w:r>
      <w:r/>
    </w:p>
    <w:p>
      <w:pPr>
        <w:pStyle w:val="Heading3"/>
      </w:pPr>
      <w:r>
        <w:t>Reakcja Lewandowskiego i dalsze konsekwencje</w:t>
      </w:r>
      <w:r/>
    </w:p>
    <w:p>
      <w:r/>
      <w:r>
        <w:t>Po rozmowie Lewandowski zadzwonił ponownie, wyrażając chęć rezygnacji z opaski, co trener odrzucił, podkreślając, że to jego decyzja. Następnie Lewandowski ogłosił, że nie będzie grał w reprezentacji, co trener dowiedział się z mediów społecznościowych.</w:t>
      </w:r>
      <w:r/>
    </w:p>
    <w:p>
      <w:pPr>
        <w:pStyle w:val="Heading3"/>
      </w:pPr>
      <w:r>
        <w:t>Stanowisko trenera wobec sytuacji</w:t>
      </w:r>
      <w:r/>
    </w:p>
    <w:p>
      <w:r/>
      <w:r>
        <w:t>Probierz podkreślił, że szanuje Lewandowskiego jako wybitnego zawodnika i nie zamyka mu drzwi do reprezentacji. Zaznaczył, że dla niego najważniejsze jest dobro drużyny i wierzy, że zmiana kapitana pomoże zespołowi osiągnąć lepsze wyniki.</w:t>
      </w:r>
      <w:r/>
    </w:p>
    <w:p>
      <w:pPr>
        <w:pStyle w:val="Heading3"/>
      </w:pPr>
      <w:r>
        <w:t>Odpowiedzi na pytania dziennikarzy</w:t>
      </w:r>
      <w:r/>
    </w:p>
    <w:p>
      <w:r/>
      <w:r>
        <w:t>Trener odniósł się do wielu pytań dotyczących terminu i sposobu przekazania decyzji, podkreślając, że rozmowy telefoniczne są dziś naturalne i że decyzja była przemyślana i podjęta w najlepszym interesie zespołu. Zapewnił, że jest otwarty na dialog i pojednanie, a także że reprezentacja należy do wszystkich Polaków, a nie tylko do trenera czy pojedynczych zawodników.</w:t>
      </w:r>
      <w:r/>
    </w:p>
    <w:p>
      <w:pPr>
        <w:pBdr>
          <w:bottom w:val="single" w:sz="6" w:space="1" w:color="auto"/>
        </w:pBdr>
      </w:pPr>
      <w:r/>
    </w:p>
    <w:p>
      <w:pPr>
        <w:pStyle w:val="Heading2"/>
      </w:pPr>
      <w:r>
        <w:t>Reakcje mediów i pytania o przyszłość reprezentacji</w:t>
      </w:r>
      <w:r/>
    </w:p>
    <w:p>
      <w:r/>
      <w:r>
        <w:t>Dziennikarze nie szczędzili pytań dotyczących atmosfery w drużynie, roli nowego kapitana oraz możliwości powrotu Lewandowskiego do kadry. Piotr Zieliński i Michał Probierz konsekwentnie podkreślali, że najważniejsze jest skupienie na nadchodzącym meczu i dobro zespołu.</w:t>
      </w:r>
      <w:r/>
    </w:p>
    <w:p>
      <w:pPr>
        <w:pBdr>
          <w:bottom w:val="single" w:sz="6" w:space="1" w:color="auto"/>
        </w:pBdr>
      </w:pPr>
      <w:r/>
    </w:p>
    <w:p>
      <w:pPr>
        <w:pStyle w:val="Heading2"/>
      </w:pPr>
      <w:r>
        <w:t>Nadchodzący mecz z Finlandią – priorytet drużyny</w:t>
      </w:r>
      <w:r/>
    </w:p>
    <w:p>
      <w:r/>
      <w:r>
        <w:t>Pomimo burzliwych wydarzeń, zarówno trener, jak i kapitan zgodnie podkreślają, że najważniejszym zadaniem jest przygotowanie do jutrzejszego spotkania eliminacyjnego z reprezentacją Finlandii. Probierz ocenił Finów jako ciekawą i wymagającą drużynę, która po porażce z Holandią będzie chciała zdobyć punkty. Polska reprezentacja jest jednak dobrze przygotowana i zmotywowana, by odnieść zwycięstwo.</w:t>
      </w:r>
      <w:r/>
    </w:p>
    <w:p>
      <w:pPr>
        <w:pBdr>
          <w:bottom w:val="single" w:sz="6" w:space="1" w:color="auto"/>
        </w:pBdr>
      </w:pPr>
      <w:r/>
    </w:p>
    <w:p>
      <w:pPr>
        <w:pStyle w:val="Heading2"/>
      </w:pPr>
      <w:r>
        <w:t>Podsumowanie</w:t>
      </w:r>
      <w:r/>
    </w:p>
    <w:p>
      <w:r/>
      <w:r>
        <w:t>Decyzja o zmianie kapitana reprezentacji Polski była jednym z najważniejszych i najbardziej kontrowersyjnych wydarzeń ostatnich tygodni w polskiej piłce nożnej. Michał Probierz, kierując się dobrem zespołu, zdecydował się na odważny krok, który wywołał silne emocje i reakcje zarówno wśród zawodników, jak i kibiców. Piotr Zieliński, nowy kapitan, podjął się wyzwania z pełnym zaangażowaniem, koncentrując się na jedności drużyny i nadchodzących meczach. Przed reprezentacją stoi teraz ważne zadanie – udowodnić, że mimo wewnętrznych turbulencji potrafi osiągać sukcesy na arenie międzynarodowej.</w:t>
      </w:r>
      <w:r/>
    </w:p>
    <w:p>
      <w:pPr>
        <w:pBdr>
          <w:bottom w:val="single" w:sz="6" w:space="1" w:color="auto"/>
        </w:pBdr>
      </w:pPr>
      <w:r/>
    </w:p>
    <w:p>
      <w:r/>
      <w:r>
        <w:rPr>
          <w:b/>
        </w:rPr>
        <w:t>15 minut treningu otwartego dla mediów zakończyło konferencję, pozostawiając kibiców z nadzieją na pozytywne rozstrzygnięcia w najbliższych spotkaniach reprezentacji Polski.</w:t>
      </w:r>
      <w:r/>
    </w:p>
    <w:p>
      <w:pPr>
        <w:pStyle w:val="Heading2"/>
      </w:pPr>
      <w:r>
        <w:t>Wnioski z konferencji</w:t>
      </w:r>
      <w:r/>
    </w:p>
    <w:p>
      <w:r/>
      <w:r>
        <w:t>Najważniejsze wnioski z konferencji:</w:t>
      </w:r>
      <w:r/>
      <w:r/>
    </w:p>
    <w:p>
      <w:pPr>
        <w:pStyle w:val="ListNumber"/>
        <w:spacing w:line="240" w:lineRule="auto"/>
        <w:ind w:left="720"/>
      </w:pPr>
      <w:r/>
      <w:r>
        <w:t>Zmiana kapitana reprezentacji Polski:</w:t>
      </w:r>
      <w:r/>
    </w:p>
    <w:p>
      <w:pPr>
        <w:pStyle w:val="ListNumber"/>
        <w:spacing w:line="240" w:lineRule="auto"/>
        <w:ind w:left="720"/>
      </w:pPr>
      <w:r/>
      <w:r>
        <w:t>Michał Probierz, selekcjoner reprezentacji, podjął decyzję o odebraniu opaski kapitańskiej Robertowi Lewandowskiemu i mianowaniu nowym kapitanem Piotra Zielińskiego.</w:t>
      </w:r>
      <w:r/>
    </w:p>
    <w:p>
      <w:pPr>
        <w:pStyle w:val="ListNumber"/>
        <w:spacing w:line="240" w:lineRule="auto"/>
        <w:ind w:left="720"/>
      </w:pPr>
      <w:r/>
      <w:r>
        <w:t>Decyzja ta była trudna, ale uznana za konieczną dla dobra drużyny.</w:t>
      </w:r>
      <w:r/>
    </w:p>
    <w:p>
      <w:pPr>
        <w:pStyle w:val="ListNumber"/>
        <w:spacing w:line="240" w:lineRule="auto"/>
        <w:ind w:left="720"/>
      </w:pPr>
      <w:r/>
      <w:r/>
    </w:p>
    <w:p>
      <w:r/>
      <w:r>
        <w:t>Probierz podkreślił, że zmiana kapitana ma na celu poprawę atmosfery i wyników zespołu.</w:t>
      </w:r>
      <w:r/>
      <w:r/>
    </w:p>
    <w:p>
      <w:pPr>
        <w:pStyle w:val="ListNumber"/>
        <w:spacing w:line="240" w:lineRule="auto"/>
        <w:ind w:left="720"/>
      </w:pPr>
      <w:r/>
      <w:r/>
    </w:p>
    <w:p>
      <w:r/>
      <w:r>
        <w:t>Reakcja Roberta Lewandowskiego:</w:t>
      </w:r>
      <w:r/>
      <w:r/>
    </w:p>
    <w:p>
      <w:pPr>
        <w:pStyle w:val="ListNumber"/>
        <w:spacing w:line="240" w:lineRule="auto"/>
        <w:ind w:left="720"/>
      </w:pPr>
      <w:r/>
      <w:r>
        <w:t>Lewandowski nie zgodził się z decyzją, stwierdzając, że opaska kapitańska nic nie znaczy i ogłosił, że nie będzie grał w reprezentacji, dopóki selekcjonerem jest Michał Probierz.</w:t>
      </w:r>
      <w:r/>
    </w:p>
    <w:p>
      <w:pPr>
        <w:pStyle w:val="ListNumber"/>
        <w:spacing w:line="240" w:lineRule="auto"/>
        <w:ind w:left="720"/>
      </w:pPr>
      <w:r/>
      <w:r>
        <w:t>Informacja o rezygnacji Lewandowskiego z gry w kadrze została przekazana przez media społecznościowe, co zaskoczyło sztab i trenera.</w:t>
      </w:r>
      <w:r/>
    </w:p>
    <w:p>
      <w:pPr>
        <w:pStyle w:val="ListNumber"/>
        <w:spacing w:line="240" w:lineRule="auto"/>
        <w:ind w:left="720"/>
      </w:pPr>
      <w:r/>
      <w:r/>
    </w:p>
    <w:p>
      <w:r/>
      <w:r>
        <w:t>Trener podkreślił, że drzwi do reprezentacji dla Lewandowskiego pozostają otwarte.</w:t>
      </w:r>
      <w:r/>
      <w:r/>
    </w:p>
    <w:p>
      <w:pPr>
        <w:pStyle w:val="ListNumber"/>
        <w:spacing w:line="240" w:lineRule="auto"/>
        <w:ind w:left="720"/>
      </w:pPr>
      <w:r/>
      <w:r/>
    </w:p>
    <w:p>
      <w:r/>
      <w:r>
        <w:t>Rola Piotra Zielińskiego jako nowego kapitana:</w:t>
      </w:r>
      <w:r/>
      <w:r/>
    </w:p>
    <w:p>
      <w:pPr>
        <w:pStyle w:val="ListNumber"/>
        <w:spacing w:line="240" w:lineRule="auto"/>
        <w:ind w:left="720"/>
      </w:pPr>
      <w:r/>
      <w:r>
        <w:t>Zieliński wyraził ogromne wyróżnienie i odpowiedzialność z powodu nominacji na kapitana.</w:t>
      </w:r>
      <w:r/>
    </w:p>
    <w:p>
      <w:pPr>
        <w:pStyle w:val="ListNumber"/>
        <w:spacing w:line="240" w:lineRule="auto"/>
        <w:ind w:left="720"/>
      </w:pPr>
      <w:r/>
      <w:r>
        <w:t>Skupia się na dobru drużyny i przygotowaniach do ważnego meczu eliminacyjnego z Finlandią.</w:t>
      </w:r>
      <w:r/>
    </w:p>
    <w:p>
      <w:pPr>
        <w:pStyle w:val="ListNumber"/>
        <w:spacing w:line="240" w:lineRule="auto"/>
        <w:ind w:left="720"/>
      </w:pPr>
      <w:r/>
      <w:r/>
    </w:p>
    <w:p>
      <w:r/>
      <w:r>
        <w:t>Jest otwarty na rozmowę z Lewandowskim po zakończeniu ważnych spotkań, aby oczyścić atmosferę.</w:t>
      </w:r>
      <w:r/>
      <w:r/>
    </w:p>
    <w:p>
      <w:pPr>
        <w:pStyle w:val="ListNumber"/>
        <w:spacing w:line="240" w:lineRule="auto"/>
        <w:ind w:left="720"/>
      </w:pPr>
      <w:r/>
      <w:r/>
    </w:p>
    <w:p>
      <w:r/>
      <w:r>
        <w:t>Atmosfera w drużynie:</w:t>
      </w:r>
      <w:r/>
      <w:r/>
    </w:p>
    <w:p>
      <w:pPr>
        <w:pStyle w:val="ListNumber"/>
        <w:spacing w:line="240" w:lineRule="auto"/>
        <w:ind w:left="720"/>
      </w:pPr>
      <w:r/>
      <w:r>
        <w:t>Pomimo trudnej sytuacji, zespół koncentruje się na przygotowaniach do meczu z Finlandią.</w:t>
      </w:r>
      <w:r/>
    </w:p>
    <w:p>
      <w:pPr>
        <w:pStyle w:val="ListNumber"/>
        <w:spacing w:line="240" w:lineRule="auto"/>
        <w:ind w:left="720"/>
      </w:pPr>
      <w:r/>
      <w:r>
        <w:t>Trener i kapitan podkreślają, że dobro drużyny jest najważniejsze.</w:t>
      </w:r>
      <w:r/>
    </w:p>
    <w:p>
      <w:pPr>
        <w:pStyle w:val="ListNumber"/>
        <w:spacing w:line="240" w:lineRule="auto"/>
        <w:ind w:left="720"/>
      </w:pPr>
      <w:r/>
      <w:r/>
    </w:p>
    <w:p>
      <w:r/>
      <w:r>
        <w:t>Probierz zaznaczył, że rozmawiał z wieloma zawodnikami i sztabem przed podjęciem decyzji o zmianie kapitana.</w:t>
      </w:r>
      <w:r/>
      <w:r/>
    </w:p>
    <w:p>
      <w:pPr>
        <w:pStyle w:val="ListNumber"/>
        <w:spacing w:line="240" w:lineRule="auto"/>
        <w:ind w:left="720"/>
      </w:pPr>
      <w:r/>
      <w:r/>
    </w:p>
    <w:p>
      <w:r/>
      <w:r>
        <w:t>Komunikacja i sposób przekazania decyzji:</w:t>
      </w:r>
      <w:r/>
      <w:r/>
    </w:p>
    <w:p>
      <w:pPr>
        <w:pStyle w:val="ListNumber"/>
        <w:spacing w:line="240" w:lineRule="auto"/>
        <w:ind w:left="720"/>
      </w:pPr>
      <w:r/>
      <w:r>
        <w:t>Decyzja o zmianie kapitana została przekazana Lewandowskiemu telefonicznie, co wywołało kontrowersje i pytania o szacunek wobec legendy reprezentacji.</w:t>
      </w:r>
      <w:r/>
    </w:p>
    <w:p>
      <w:pPr>
        <w:pStyle w:val="ListNumber"/>
        <w:spacing w:line="240" w:lineRule="auto"/>
        <w:ind w:left="720"/>
      </w:pPr>
      <w:r/>
      <w:r/>
    </w:p>
    <w:p>
      <w:r/>
      <w:r>
        <w:t>Trener bronił tej formy komunikacji jako normalnej i adekwatnej do sytuacji.</w:t>
      </w:r>
      <w:r/>
      <w:r/>
    </w:p>
    <w:p>
      <w:pPr>
        <w:pStyle w:val="ListNumber"/>
        <w:spacing w:line="240" w:lineRule="auto"/>
        <w:ind w:left="720"/>
      </w:pPr>
      <w:r/>
      <w:r/>
    </w:p>
    <w:p>
      <w:r/>
      <w:r>
        <w:t>Przyszłość reprezentacji:</w:t>
      </w:r>
      <w:r/>
      <w:r/>
    </w:p>
    <w:p>
      <w:pPr>
        <w:pStyle w:val="ListNumber"/>
        <w:spacing w:line="240" w:lineRule="auto"/>
        <w:ind w:left="720"/>
      </w:pPr>
      <w:r/>
      <w:r>
        <w:t>Trener i kapitan wyrażają nadzieję na sukcesy drużyny mimo obecnych trudności.</w:t>
      </w:r>
      <w:r/>
    </w:p>
    <w:p>
      <w:pPr>
        <w:pStyle w:val="ListNumber"/>
        <w:spacing w:line="240" w:lineRule="auto"/>
        <w:ind w:left="720"/>
      </w:pPr>
      <w:r/>
      <w:r>
        <w:t>Podkreślają, że reprezentacja należy do wszystkich Polaków, a nie tylko do pojedynczych osób czy trenerów.</w:t>
      </w:r>
      <w:r/>
    </w:p>
    <w:p>
      <w:pPr>
        <w:pStyle w:val="ListNumber"/>
        <w:spacing w:line="240" w:lineRule="auto"/>
        <w:ind w:left="720"/>
      </w:pPr>
      <w:r/>
      <w:r/>
    </w:p>
    <w:p>
      <w:r/>
      <w:r>
        <w:t>Możliwość powrotu Lewandowskiego do kadry pozostaje otwarta, jeśli dojdzie do porozumienia.</w:t>
      </w:r>
      <w:r/>
      <w:r/>
    </w:p>
    <w:p>
      <w:pPr>
        <w:pStyle w:val="ListNumber"/>
        <w:spacing w:line="240" w:lineRule="auto"/>
        <w:ind w:left="720"/>
      </w:pPr>
      <w:r/>
      <w:r/>
    </w:p>
    <w:p>
      <w:r/>
      <w:r>
        <w:t>Przygotowania do meczu z Finlandią:</w:t>
      </w:r>
      <w:r/>
      <w:r/>
    </w:p>
    <w:p>
      <w:pPr>
        <w:pStyle w:val="ListNumber"/>
        <w:spacing w:line="240" w:lineRule="auto"/>
        <w:ind w:left="720"/>
      </w:pPr>
      <w:r/>
      <w:r>
        <w:t>Drużyna jest dobrze przygotowana i zmotywowana do zdobycia trzech punktów.</w:t>
      </w:r>
      <w:r/>
    </w:p>
    <w:p>
      <w:pPr>
        <w:pStyle w:val="ListNumber"/>
        <w:spacing w:line="240" w:lineRule="auto"/>
        <w:ind w:left="720"/>
      </w:pPr>
      <w:r/>
      <w:r>
        <w:t>Finlandia jest oceniana jako silny przeciwnik, który również potrzebuje punktów.</w:t>
      </w:r>
      <w:r/>
      <w:r/>
    </w:p>
    <w:p>
      <w:r/>
      <w:r>
        <w:t>Podsumowując, konferencja skupiła się na kontrowersyjnej decyzji o zmianie kapitana reprezentacji Polski, reakcji Roberta Lewandowskiego oraz konsekwencjach tej decyzji dla drużyny i jej atmosfery. Zarówno trener, jak i nowy kapitan podkreślają konieczność skupienia się na dobru zespołu i nadchodzących meczach eliminacyjnych.</w:t>
      </w:r>
      <w:r/>
    </w:p>
    <w:p>
      <w:pPr>
        <w:pStyle w:val="Heading2"/>
      </w:pPr>
      <w:r>
        <w:t>Cytaty z konferencji</w:t>
      </w:r>
      <w:r/>
    </w:p>
    <w:p>
      <w:pPr>
        <w:pStyle w:val="Heading1"/>
      </w:pPr>
      <w:r>
        <w:t>Najbardziej znaczące i efektowne cytaty z konferencji</w:t>
      </w:r>
      <w:r/>
    </w:p>
    <w:p>
      <w:pPr>
        <w:pBdr>
          <w:bottom w:val="single" w:sz="6" w:space="1" w:color="auto"/>
        </w:pBdr>
      </w:pPr>
      <w:r/>
    </w:p>
    <w:p>
      <w:pPr>
        <w:pStyle w:val="Heading3"/>
      </w:pPr>
      <w:r>
        <w:t>Piotr Zieliński (kapitan reprezentacji Polski)</w:t>
      </w:r>
      <w:r/>
      <w:r/>
    </w:p>
    <w:p>
      <w:pPr>
        <w:pStyle w:val="ListBullet"/>
        <w:spacing w:line="240" w:lineRule="auto"/>
        <w:ind w:left="720"/>
      </w:pPr>
      <w:r/>
      <w:r/>
    </w:p>
    <w:p>
      <w:r/>
      <w:r>
        <w:rPr>
          <w:b/>
        </w:rPr>
        <w:t>"Móc pełnić funkcję kapitana reprezentacji Polski to olbrzymia odpowiedzialność wobec zawodników, sztabu, wszystkich kibiców. Zrobię wszystko, żebyśmy osiągali jak najlepsze rezultaty, żebyśmy dali dużo radości naszym kibicom i żebyśmy wygrywali mecze."</w:t>
        <w:br/>
      </w:r>
      <w:r/>
      <w:r>
        <w:rPr>
          <w:i/>
        </w:rPr>
        <w:t>[00:01:10]</w:t>
      </w:r>
      <w:r/>
      <w:r/>
    </w:p>
    <w:p>
      <w:pPr>
        <w:pStyle w:val="ListBullet"/>
        <w:spacing w:line="240" w:lineRule="auto"/>
        <w:ind w:left="720"/>
      </w:pPr>
      <w:r/>
      <w:r/>
    </w:p>
    <w:p>
      <w:r/>
      <w:r>
        <w:rPr>
          <w:b/>
        </w:rPr>
        <w:t>"Na reprezentacji przyjeżdżają zawodnicy, którzy chcą reprezentować kraj. Ja mogę powiedzieć, że jest to najważniejsza drużyna, w jakiej gram. Robię dla niej wszystko i do tego tak podchodzę."</w:t>
        <w:br/>
      </w:r>
      <w:r/>
      <w:r>
        <w:rPr>
          <w:i/>
        </w:rPr>
        <w:t>[00:07:15]</w:t>
      </w:r>
      <w:r/>
      <w:r/>
    </w:p>
    <w:p>
      <w:pPr>
        <w:pStyle w:val="ListBullet"/>
        <w:spacing w:line="240" w:lineRule="auto"/>
        <w:ind w:left="720"/>
      </w:pPr>
      <w:r/>
      <w:r/>
    </w:p>
    <w:p>
      <w:r/>
      <w:r>
        <w:rPr>
          <w:b/>
        </w:rPr>
        <w:t>"Teraz liczy się dobro drużyny i skupiamy się na tym, żeby jak najlepiej przygotować się do jutrzejszego spotkania."</w:t>
        <w:br/>
      </w:r>
      <w:r/>
      <w:r>
        <w:rPr>
          <w:i/>
        </w:rPr>
        <w:t>[00:08:00]</w:t>
      </w:r>
      <w:r/>
      <w:r/>
    </w:p>
    <w:p>
      <w:pPr>
        <w:pStyle w:val="ListBullet"/>
        <w:spacing w:line="240" w:lineRule="auto"/>
        <w:ind w:left="720"/>
      </w:pPr>
      <w:r/>
      <w:r/>
    </w:p>
    <w:p>
      <w:r/>
      <w:r>
        <w:rPr>
          <w:b/>
        </w:rPr>
        <w:t>"Jak sobie wyobrażałem swoje setne spotkanie? Wyobrażam sobie, że zwycięsko. Mam nadzieję, że tak się stanie jutro, jeżeli będzie dany mi zagrać."</w:t>
        <w:br/>
      </w:r>
      <w:r/>
      <w:r>
        <w:rPr>
          <w:i/>
        </w:rPr>
        <w:t>[00:09:30]</w:t>
      </w:r>
      <w:r/>
      <w:r/>
    </w:p>
    <w:p>
      <w:pPr>
        <w:pStyle w:val="ListBullet"/>
        <w:spacing w:line="240" w:lineRule="auto"/>
        <w:ind w:left="720"/>
      </w:pPr>
      <w:r/>
      <w:r/>
    </w:p>
    <w:p>
      <w:r/>
      <w:r>
        <w:rPr>
          <w:b/>
        </w:rPr>
        <w:t>"Nie mieliśmy okazji rozmawiać z Robertem Lewandowskim po nominacji."</w:t>
        <w:br/>
      </w:r>
      <w:r/>
      <w:r>
        <w:rPr>
          <w:i/>
        </w:rPr>
        <w:t>[00:10:15]</w:t>
      </w:r>
      <w:r/>
      <w:r/>
    </w:p>
    <w:p>
      <w:pPr>
        <w:pStyle w:val="ListBullet"/>
        <w:spacing w:line="240" w:lineRule="auto"/>
        <w:ind w:left="720"/>
      </w:pPr>
      <w:r/>
      <w:r/>
    </w:p>
    <w:p>
      <w:r/>
      <w:r>
        <w:rPr>
          <w:b/>
        </w:rPr>
        <w:t>"Nie będę miał problemu z rozmową z Robertem, jeśli do niej dojdzie, ale najpierw jest bardzo ważny mecz."</w:t>
        <w:br/>
      </w:r>
      <w:r/>
      <w:r>
        <w:rPr>
          <w:i/>
        </w:rPr>
        <w:t>[00:11:00]</w:t>
      </w:r>
      <w:r/>
      <w:r/>
    </w:p>
    <w:p>
      <w:pPr>
        <w:pStyle w:val="ListBullet"/>
        <w:spacing w:line="240" w:lineRule="auto"/>
        <w:ind w:left="720"/>
      </w:pPr>
      <w:r/>
      <w:r/>
    </w:p>
    <w:p>
      <w:r/>
      <w:r>
        <w:rPr>
          <w:b/>
        </w:rPr>
        <w:t>"Każdy musi dać siebie maksa, żebyśmy zdobyli trzy punkty i umocnili swoją pozycję w tabeli."</w:t>
        <w:br/>
      </w:r>
      <w:r/>
      <w:r>
        <w:rPr>
          <w:i/>
        </w:rPr>
        <w:t>[00:11:30]</w:t>
      </w:r>
      <w:r/>
      <w:r/>
    </w:p>
    <w:p>
      <w:pPr>
        <w:pStyle w:val="ListBullet"/>
        <w:spacing w:line="240" w:lineRule="auto"/>
        <w:ind w:left="720"/>
      </w:pPr>
      <w:r/>
      <w:r/>
    </w:p>
    <w:p>
      <w:r/>
      <w:r>
        <w:rPr>
          <w:b/>
        </w:rPr>
        <w:t>"Jest to bardzo ciekawa reprezentacja, która pokazała kilka momentów dobrej gry. Jutrzejszy mecz będzie dla nich bardzo ważny, ale my jesteśmy dobrze przygotowani i chcemy wygrać."</w:t>
        <w:br/>
      </w:r>
      <w:r/>
      <w:r>
        <w:rPr>
          <w:i/>
        </w:rPr>
        <w:t>[00:15:00]</w:t>
      </w:r>
      <w:r/>
      <w:r/>
    </w:p>
    <w:p>
      <w:pPr>
        <w:pStyle w:val="ListBullet"/>
        <w:spacing w:line="240" w:lineRule="auto"/>
        <w:ind w:left="720"/>
      </w:pPr>
      <w:r/>
      <w:r/>
    </w:p>
    <w:p>
      <w:r/>
      <w:r>
        <w:rPr>
          <w:b/>
        </w:rPr>
        <w:t>"Dzisiaj będzie kluczowy trening. Czuję się dobrze, ale zobaczymy, jak zareaguje łydka. Mam nadzieję, że będę mógł pomóc jutro w meczu."</w:t>
        <w:br/>
      </w:r>
      <w:r/>
      <w:r>
        <w:rPr>
          <w:i/>
        </w:rPr>
        <w:t>[00:18:00]</w:t>
      </w:r>
      <w:r/>
      <w:r/>
    </w:p>
    <w:p>
      <w:pPr>
        <w:pStyle w:val="ListBullet"/>
        <w:spacing w:line="240" w:lineRule="auto"/>
        <w:ind w:left="720"/>
      </w:pPr>
      <w:r/>
      <w:r/>
    </w:p>
    <w:p>
      <w:r/>
      <w:r>
        <w:rPr>
          <w:b/>
        </w:rPr>
        <w:t>"Mam jeszcze trochę czasu do spotkania i na pewno coś sobie w głowie ułożę i przekażę drużynie przed samym spotkaniem."</w:t>
        <w:br/>
      </w:r>
      <w:r/>
      <w:r>
        <w:rPr>
          <w:i/>
        </w:rPr>
        <w:t>[00:19:00]</w:t>
      </w:r>
      <w:r/>
      <w:r/>
      <w:r/>
    </w:p>
    <w:p>
      <w:pPr>
        <w:pBdr>
          <w:bottom w:val="single" w:sz="6" w:space="1" w:color="auto"/>
        </w:pBdr>
      </w:pPr>
      <w:r/>
    </w:p>
    <w:p>
      <w:pPr>
        <w:pStyle w:val="Heading3"/>
      </w:pPr>
      <w:r>
        <w:t>Michał Probierz (selekcjoner reprezentacji Polski)</w:t>
      </w:r>
      <w:r/>
      <w:r/>
    </w:p>
    <w:p>
      <w:pPr>
        <w:pStyle w:val="ListBullet"/>
        <w:spacing w:line="240" w:lineRule="auto"/>
        <w:ind w:left="720"/>
      </w:pPr>
      <w:r/>
      <w:r/>
    </w:p>
    <w:p>
      <w:r/>
      <w:r>
        <w:rPr>
          <w:b/>
        </w:rPr>
        <w:t>"Po rozmowie z wieloma zawodnikami i członkami sztabu doszedłem do wniosku, że nastąpi zmiana kapitana w naszej reprezentacji."</w:t>
        <w:br/>
      </w:r>
      <w:r/>
      <w:r>
        <w:rPr>
          <w:i/>
        </w:rPr>
        <w:t>[00:20:00]</w:t>
      </w:r>
      <w:r/>
      <w:r/>
    </w:p>
    <w:p>
      <w:pPr>
        <w:pStyle w:val="ListBullet"/>
        <w:spacing w:line="240" w:lineRule="auto"/>
        <w:ind w:left="720"/>
      </w:pPr>
      <w:r/>
      <w:r/>
    </w:p>
    <w:p>
      <w:r/>
      <w:r>
        <w:rPr>
          <w:b/>
        </w:rPr>
        <w:t>"Uważam, że dla dobra zespołu dzisiaj i dla tego, co tutaj robimy, jest to dobra decyzja."</w:t>
        <w:br/>
      </w:r>
      <w:r/>
      <w:r>
        <w:rPr>
          <w:i/>
        </w:rPr>
        <w:t>[00:20:30]</w:t>
      </w:r>
      <w:r/>
      <w:r/>
    </w:p>
    <w:p>
      <w:pPr>
        <w:pStyle w:val="ListBullet"/>
        <w:spacing w:line="240" w:lineRule="auto"/>
        <w:ind w:left="720"/>
      </w:pPr>
      <w:r/>
      <w:r/>
    </w:p>
    <w:p>
      <w:r/>
      <w:r>
        <w:rPr>
          <w:b/>
        </w:rPr>
        <w:t>"Robert Lewandowski powiedział, że opaska kapitańska nic nie znaczy i nic to nie zmieni, ale ja uważam, że bardzo dużo to zmieni."</w:t>
        <w:br/>
      </w:r>
      <w:r/>
      <w:r>
        <w:rPr>
          <w:i/>
        </w:rPr>
        <w:t>[00:21:00]</w:t>
      </w:r>
      <w:r/>
      <w:r/>
    </w:p>
    <w:p>
      <w:pPr>
        <w:pStyle w:val="ListBullet"/>
        <w:spacing w:line="240" w:lineRule="auto"/>
        <w:ind w:left="720"/>
      </w:pPr>
      <w:r/>
      <w:r/>
    </w:p>
    <w:p>
      <w:r/>
      <w:r>
        <w:rPr>
          <w:b/>
        </w:rPr>
        <w:t>"Piotrek Zieliński jest bardzo dobrym człowiekiem, wprowadzającym młodych zawodników i to jest dobra zmiana dla reprezentacji."</w:t>
        <w:br/>
      </w:r>
      <w:r/>
      <w:r>
        <w:rPr>
          <w:i/>
        </w:rPr>
        <w:t>[00:30:00]</w:t>
      </w:r>
      <w:r/>
      <w:r/>
    </w:p>
    <w:p>
      <w:pPr>
        <w:pStyle w:val="ListBullet"/>
        <w:spacing w:line="240" w:lineRule="auto"/>
        <w:ind w:left="720"/>
      </w:pPr>
      <w:r/>
      <w:r/>
    </w:p>
    <w:p>
      <w:r/>
      <w:r>
        <w:rPr>
          <w:b/>
        </w:rPr>
        <w:t>"Nigdy nie będzie dobrej chwili i nigdy nie będzie dobrego momentu na zmianę kapitana. Podjąłem taką decyzję, uważam, że jest dobra dla zespołu."</w:t>
        <w:br/>
      </w:r>
      <w:r/>
      <w:r>
        <w:rPr>
          <w:i/>
        </w:rPr>
        <w:t>[00:32:00]</w:t>
      </w:r>
      <w:r/>
      <w:r/>
    </w:p>
    <w:p>
      <w:pPr>
        <w:pStyle w:val="ListBullet"/>
        <w:spacing w:line="240" w:lineRule="auto"/>
        <w:ind w:left="720"/>
      </w:pPr>
      <w:r/>
      <w:r/>
    </w:p>
    <w:p>
      <w:r/>
      <w:r>
        <w:rPr>
          <w:b/>
        </w:rPr>
        <w:t>"Szanuję Roberta Lewandowskiego, jest to wybitna postać piłkarska. Nikt mu nie odbiera możliwości powrotu do kadry."</w:t>
        <w:br/>
      </w:r>
      <w:r/>
      <w:r>
        <w:rPr>
          <w:i/>
        </w:rPr>
        <w:t>[00:33:00]</w:t>
      </w:r>
      <w:r/>
      <w:r/>
    </w:p>
    <w:p>
      <w:pPr>
        <w:pStyle w:val="ListBullet"/>
        <w:spacing w:line="240" w:lineRule="auto"/>
        <w:ind w:left="720"/>
      </w:pPr>
      <w:r/>
      <w:r/>
    </w:p>
    <w:p>
      <w:r/>
      <w:r>
        <w:rPr>
          <w:b/>
        </w:rPr>
        <w:t>"Dla mnie najważniejsze jest dobro zespołu i to, żeby kibice tę reprezentację wspierali."</w:t>
        <w:br/>
      </w:r>
      <w:r/>
      <w:r>
        <w:rPr>
          <w:i/>
        </w:rPr>
        <w:t>[00:33:30]</w:t>
      </w:r>
      <w:r/>
      <w:r/>
    </w:p>
    <w:p>
      <w:pPr>
        <w:pStyle w:val="ListBullet"/>
        <w:spacing w:line="240" w:lineRule="auto"/>
        <w:ind w:left="720"/>
      </w:pPr>
      <w:r/>
      <w:r/>
    </w:p>
    <w:p>
      <w:r/>
      <w:r>
        <w:rPr>
          <w:b/>
        </w:rPr>
        <w:t>"Jestem otwartym człowiekiem, nigdy się na nikogo nie gniewam. W piłce nie można się obrażać, tak jak w życiu."</w:t>
        <w:br/>
      </w:r>
      <w:r/>
      <w:r>
        <w:rPr>
          <w:i/>
        </w:rPr>
        <w:t>[00:22:00]</w:t>
      </w:r>
      <w:r/>
      <w:r/>
    </w:p>
    <w:p>
      <w:pPr>
        <w:pStyle w:val="ListBullet"/>
        <w:spacing w:line="240" w:lineRule="auto"/>
        <w:ind w:left="720"/>
      </w:pPr>
      <w:r/>
      <w:r/>
    </w:p>
    <w:p>
      <w:r/>
      <w:r>
        <w:rPr>
          <w:b/>
        </w:rPr>
        <w:t>"Rozmawiałem z wieloma zawodnikami i członkami sztabu. Ta decyzja jest tylko i wyłącznie dla dobra zespołu."</w:t>
        <w:br/>
      </w:r>
      <w:r/>
      <w:r>
        <w:rPr>
          <w:i/>
        </w:rPr>
        <w:t>[00:29:00]</w:t>
      </w:r>
      <w:r/>
      <w:r/>
    </w:p>
    <w:p>
      <w:pPr>
        <w:pStyle w:val="ListBullet"/>
        <w:spacing w:line="240" w:lineRule="auto"/>
        <w:ind w:left="720"/>
      </w:pPr>
      <w:r/>
      <w:r/>
    </w:p>
    <w:p>
      <w:r/>
      <w:r>
        <w:rPr>
          <w:b/>
        </w:rPr>
        <w:t>"Nigdy nie zamykam drzwi. Dla dobra reprezentacji można się z wszystkim dogadać."</w:t>
        <w:br/>
      </w:r>
      <w:r/>
      <w:r>
        <w:rPr>
          <w:i/>
        </w:rPr>
        <w:t>[00:34:30]</w:t>
      </w:r>
      <w:r/>
      <w:r/>
      <w:r/>
    </w:p>
    <w:p>
      <w:pPr>
        <w:pBdr>
          <w:bottom w:val="single" w:sz="6" w:space="1" w:color="auto"/>
        </w:pBdr>
      </w:pPr>
      <w:r/>
    </w:p>
    <w:p>
      <w:pPr>
        <w:pStyle w:val="Heading3"/>
      </w:pPr>
      <w:r>
        <w:t>Łukasz Wójcik (dziennikarz TVN24)</w:t>
      </w:r>
      <w:r/>
      <w:r/>
    </w:p>
    <w:p>
      <w:pPr>
        <w:pStyle w:val="ListBullet"/>
        <w:spacing w:line="240" w:lineRule="auto"/>
        <w:ind w:left="720"/>
      </w:pPr>
      <w:r/>
      <w:r>
        <w:rPr>
          <w:b/>
        </w:rPr>
        <w:t>"Czy chciałbyś z Robertem Lewandowskim porozmawiać, żeby oczyścić atmosferę i wyjaśnić sobie parę rzeczy?"</w:t>
        <w:br/>
      </w:r>
      <w:r/>
      <w:r>
        <w:rPr>
          <w:i/>
        </w:rPr>
        <w:t>[00:10:45]</w:t>
      </w:r>
      <w:r/>
      <w:r/>
    </w:p>
    <w:p>
      <w:pPr>
        <w:pBdr>
          <w:bottom w:val="single" w:sz="6" w:space="1" w:color="auto"/>
        </w:pBdr>
      </w:pPr>
      <w:r/>
    </w:p>
    <w:p>
      <w:pPr>
        <w:pStyle w:val="Heading3"/>
      </w:pPr>
      <w:r>
        <w:t>Jacek Kurowski (dziennikarz)</w:t>
      </w:r>
      <w:r/>
      <w:r/>
    </w:p>
    <w:p>
      <w:pPr>
        <w:pStyle w:val="ListBullet"/>
        <w:spacing w:line="240" w:lineRule="auto"/>
        <w:ind w:left="720"/>
      </w:pPr>
      <w:r/>
      <w:r>
        <w:rPr>
          <w:b/>
        </w:rPr>
        <w:t>"Czy ta decyzja o odebraniu opaski kapitańskiej kiełkowała u Pana wcześniej, czy to była decyzja podjęta w ostatniej chwili?"</w:t>
        <w:br/>
      </w:r>
      <w:r/>
      <w:r>
        <w:rPr>
          <w:i/>
        </w:rPr>
        <w:t>[00:28:00]</w:t>
      </w:r>
      <w:r/>
      <w:r/>
    </w:p>
    <w:p>
      <w:pPr>
        <w:pBdr>
          <w:bottom w:val="single" w:sz="6" w:space="1" w:color="auto"/>
        </w:pBdr>
      </w:pPr>
      <w:r/>
    </w:p>
    <w:p>
      <w:pPr>
        <w:pStyle w:val="Heading3"/>
      </w:pPr>
      <w:r>
        <w:t>Przemysław Langier (dziennikarz Interia.pl)</w:t>
      </w:r>
      <w:r/>
      <w:r/>
    </w:p>
    <w:p>
      <w:pPr>
        <w:pStyle w:val="ListBullet"/>
        <w:spacing w:line="240" w:lineRule="auto"/>
        <w:ind w:left="720"/>
      </w:pPr>
      <w:r/>
      <w:r/>
    </w:p>
    <w:p>
      <w:r/>
      <w:r>
        <w:rPr>
          <w:b/>
        </w:rPr>
        <w:t>"Co Pan tak naprawdę usłyszał od piłkarzy, że pchnęło Pana do zmiany kapitana właśnie teraz?"</w:t>
        <w:br/>
      </w:r>
      <w:r/>
      <w:r>
        <w:rPr>
          <w:i/>
        </w:rPr>
        <w:t>[00:29:30]</w:t>
      </w:r>
      <w:r/>
      <w:r/>
    </w:p>
    <w:p>
      <w:pPr>
        <w:pStyle w:val="ListBullet"/>
        <w:spacing w:line="240" w:lineRule="auto"/>
        <w:ind w:left="720"/>
      </w:pPr>
      <w:r/>
      <w:r/>
    </w:p>
    <w:p>
      <w:r/>
      <w:r>
        <w:rPr>
          <w:b/>
        </w:rPr>
        <w:t>"Czy brał Pan pod uwagę, że reakcja Roberta Lewandowskiego może być rezygnacją z reprezentacji?"</w:t>
        <w:br/>
      </w:r>
      <w:r/>
      <w:r>
        <w:rPr>
          <w:i/>
        </w:rPr>
        <w:t>[00:30:30]</w:t>
      </w:r>
      <w:r/>
      <w:r/>
      <w:r/>
    </w:p>
    <w:p>
      <w:pPr>
        <w:pBdr>
          <w:bottom w:val="single" w:sz="6" w:space="1" w:color="auto"/>
        </w:pBdr>
      </w:pPr>
      <w:r/>
    </w:p>
    <w:p>
      <w:pPr>
        <w:pStyle w:val="Heading3"/>
      </w:pPr>
      <w:r>
        <w:t>Przemek Ofiara (dziennikarz Super Expressu)</w:t>
      </w:r>
      <w:r/>
      <w:r/>
    </w:p>
    <w:p>
      <w:pPr>
        <w:pStyle w:val="ListBullet"/>
        <w:spacing w:line="240" w:lineRule="auto"/>
        <w:ind w:left="720"/>
      </w:pPr>
      <w:r/>
      <w:r/>
    </w:p>
    <w:p>
      <w:r/>
      <w:r>
        <w:rPr>
          <w:b/>
        </w:rPr>
        <w:t>"Pod jakim kątem złym kapitanem był Robert Lewandowski, a pod jakim kątem lepszym kapitanem będzie Piotr Zieliński?"</w:t>
        <w:br/>
      </w:r>
      <w:r/>
      <w:r>
        <w:rPr>
          <w:i/>
        </w:rPr>
        <w:t>[00:31:30]</w:t>
      </w:r>
      <w:r/>
      <w:r/>
    </w:p>
    <w:p>
      <w:pPr>
        <w:pStyle w:val="ListBullet"/>
        <w:spacing w:line="240" w:lineRule="auto"/>
        <w:ind w:left="720"/>
      </w:pPr>
      <w:r/>
      <w:r/>
    </w:p>
    <w:p>
      <w:r/>
      <w:r>
        <w:rPr>
          <w:b/>
        </w:rPr>
        <w:t>"Czy brak najlepszego piłkarza w historii dla tej reprezentacji to jest dobro tej reprezentacji?"</w:t>
        <w:br/>
      </w:r>
      <w:r/>
      <w:r>
        <w:rPr>
          <w:i/>
        </w:rPr>
        <w:t>[00:32:30]</w:t>
      </w:r>
      <w:r/>
      <w:r/>
      <w:r/>
    </w:p>
    <w:p>
      <w:pPr>
        <w:pBdr>
          <w:bottom w:val="single" w:sz="6" w:space="1" w:color="auto"/>
        </w:pBdr>
      </w:pPr>
      <w:r/>
    </w:p>
    <w:p>
      <w:pPr>
        <w:pStyle w:val="Heading1"/>
      </w:pPr>
      <w:r>
        <w:t>Podsumowanie</w:t>
      </w:r>
      <w:r/>
    </w:p>
    <w:p>
      <w:r/>
      <w:r>
        <w:t>Konferencja obfitowała w emocjonalne i ważne wypowiedzi dotyczące zmiany kapitana reprezentacji Polski, roli Piotra Zielińskiego oraz sytuacji Roberta Lewandowskiego. Selekcjoner Michał Probierz podkreślał, że decyzja była trudna, ale konieczna dla dobra zespołu, natomiast kapitan Zieliński skupiał się na odpowiedzialności i jedności drużyny przed ważnym meczem.</w:t>
      </w:r>
      <w:r/>
    </w:p>
    <w:p>
      <w:pPr>
        <w:pStyle w:val="Heading2"/>
      </w:pPr>
      <w:r>
        <w:t>Główne punkty konferencji</w:t>
      </w:r>
      <w:r/>
    </w:p>
    <w:p>
      <w:pPr>
        <w:pStyle w:val="Heading1"/>
      </w:pPr>
      <w:r>
        <w:t>Kluczowe punkty konferencji prasowej</w:t>
      </w:r>
      <w:r/>
    </w:p>
    <w:p>
      <w:pPr>
        <w:pStyle w:val="Heading2"/>
      </w:pPr>
      <w:r>
        <w:t>1. Zmiana kapitana reprezentacji Polski</w:t>
      </w:r>
      <w:r/>
      <w:r/>
    </w:p>
    <w:p>
      <w:pPr>
        <w:pStyle w:val="ListBullet"/>
        <w:spacing w:line="240" w:lineRule="auto"/>
        <w:ind w:left="720"/>
      </w:pPr>
      <w:r/>
      <w:r>
        <w:t>Michał Probierz podjął decyzję o odebraniu opaski kapitana Robertowi Lewandowskiemu i mianowaniu Piotra Zielińskiego nowym kapitanem.</w:t>
      </w:r>
      <w:r/>
    </w:p>
    <w:p>
      <w:pPr>
        <w:pStyle w:val="ListBullet"/>
        <w:spacing w:line="240" w:lineRule="auto"/>
        <w:ind w:left="720"/>
      </w:pPr>
      <w:r/>
      <w:r>
        <w:t>Decyzja była trudna, ale uznana za konieczną dla dobra drużyny.</w:t>
      </w:r>
      <w:r/>
    </w:p>
    <w:p>
      <w:pPr>
        <w:pStyle w:val="ListBullet"/>
        <w:spacing w:line="240" w:lineRule="auto"/>
        <w:ind w:left="720"/>
      </w:pPr>
      <w:r/>
      <w:r>
        <w:t>Probierz podkreślił, że Lewandowski jest wybitnym zawodnikiem i nikt mu nie odbiera jego zasług.</w:t>
      </w:r>
      <w:r/>
      <w:r/>
    </w:p>
    <w:p>
      <w:pPr>
        <w:pStyle w:val="Heading2"/>
      </w:pPr>
      <w:r>
        <w:t>2. Reakcja Roberta Lewandowskiego</w:t>
      </w:r>
      <w:r/>
      <w:r/>
    </w:p>
    <w:p>
      <w:pPr>
        <w:pStyle w:val="ListBullet"/>
        <w:spacing w:line="240" w:lineRule="auto"/>
        <w:ind w:left="720"/>
      </w:pPr>
      <w:r/>
      <w:r>
        <w:t>Lewandowski poinformował, że opaska kapitańska nic dla niego nie znaczy i zrezygnował z gry w reprezentacji, dopóki trenerem jest Michał Probierz.</w:t>
      </w:r>
      <w:r/>
    </w:p>
    <w:p>
      <w:pPr>
        <w:pStyle w:val="ListBullet"/>
        <w:spacing w:line="240" w:lineRule="auto"/>
        <w:ind w:left="720"/>
      </w:pPr>
      <w:r/>
      <w:r>
        <w:t>Informacja o rezygnacji dotarła do sztabu i mediów poprzez media społecznościowe, a nie bezpośrednio.</w:t>
      </w:r>
      <w:r/>
    </w:p>
    <w:p>
      <w:pPr>
        <w:pStyle w:val="ListBullet"/>
        <w:spacing w:line="240" w:lineRule="auto"/>
        <w:ind w:left="720"/>
      </w:pPr>
      <w:r/>
      <w:r>
        <w:t>Probierz szanuje decyzję Lewandowskiego i nie zamyka mu drzwi do powrotu.</w:t>
      </w:r>
      <w:r/>
      <w:r/>
    </w:p>
    <w:p>
      <w:pPr>
        <w:pStyle w:val="Heading2"/>
      </w:pPr>
      <w:r>
        <w:t>3. Rola Piotra Zielińskiego jako nowego kapitana</w:t>
      </w:r>
      <w:r/>
      <w:r/>
    </w:p>
    <w:p>
      <w:pPr>
        <w:pStyle w:val="ListBullet"/>
        <w:spacing w:line="240" w:lineRule="auto"/>
        <w:ind w:left="720"/>
      </w:pPr>
      <w:r/>
      <w:r>
        <w:t>Zieliński podkreślił, że jest to dla niego ogromne wyróżnienie i odpowiedzialność.</w:t>
      </w:r>
      <w:r/>
    </w:p>
    <w:p>
      <w:pPr>
        <w:pStyle w:val="ListBullet"/>
        <w:spacing w:line="240" w:lineRule="auto"/>
        <w:ind w:left="720"/>
      </w:pPr>
      <w:r/>
      <w:r>
        <w:t>Skupia się na dobru drużyny i przygotowaniach do ważnego meczu eliminacyjnego z Finlandią.</w:t>
      </w:r>
      <w:r/>
    </w:p>
    <w:p>
      <w:pPr>
        <w:pStyle w:val="ListBullet"/>
        <w:spacing w:line="240" w:lineRule="auto"/>
        <w:ind w:left="720"/>
      </w:pPr>
      <w:r/>
      <w:r>
        <w:t>Jest otwarty na rozmowy z Lewandowskim, ale dopiero po ważnym meczu.</w:t>
      </w:r>
      <w:r/>
      <w:r/>
    </w:p>
    <w:p>
      <w:pPr>
        <w:pStyle w:val="Heading2"/>
      </w:pPr>
      <w:r>
        <w:t>4. Atmosfera w drużynie po zmianie kapitana</w:t>
      </w:r>
      <w:r/>
      <w:r/>
    </w:p>
    <w:p>
      <w:pPr>
        <w:pStyle w:val="ListBullet"/>
        <w:spacing w:line="240" w:lineRule="auto"/>
        <w:ind w:left="720"/>
      </w:pPr>
      <w:r/>
      <w:r>
        <w:t>Zieliński zaznaczył, że drużyna koncentruje się na przygotowaniach do meczu i dobro zespołu jest najważniejsze.</w:t>
      </w:r>
      <w:r/>
    </w:p>
    <w:p>
      <w:pPr>
        <w:pStyle w:val="ListBullet"/>
        <w:spacing w:line="240" w:lineRule="auto"/>
        <w:ind w:left="720"/>
      </w:pPr>
      <w:r/>
      <w:r>
        <w:t>Trener Probierz rozmawiał z zawodnikami i sztabem przed podjęciem decyzji, sugerując, że zmiana była potrzebna.</w:t>
      </w:r>
      <w:r/>
    </w:p>
    <w:p>
      <w:pPr>
        <w:pStyle w:val="ListBullet"/>
        <w:spacing w:line="240" w:lineRule="auto"/>
        <w:ind w:left="720"/>
      </w:pPr>
      <w:r/>
      <w:r>
        <w:t>Probierz podkreślił, że nie ma złych emocji, a piłka nożna to życie i zmiany są naturalne.</w:t>
      </w:r>
      <w:r/>
      <w:r/>
    </w:p>
    <w:p>
      <w:pPr>
        <w:pStyle w:val="Heading2"/>
      </w:pPr>
      <w:r>
        <w:t>5. Przygotowania do meczu z Finlandią</w:t>
      </w:r>
      <w:r/>
      <w:r/>
    </w:p>
    <w:p>
      <w:pPr>
        <w:pStyle w:val="ListBullet"/>
        <w:spacing w:line="240" w:lineRule="auto"/>
        <w:ind w:left="720"/>
      </w:pPr>
      <w:r/>
      <w:r>
        <w:t>Drużyna jest dobrze przygotowana i zmotywowana do zwycięstwa.</w:t>
      </w:r>
      <w:r/>
    </w:p>
    <w:p>
      <w:pPr>
        <w:pStyle w:val="ListBullet"/>
        <w:spacing w:line="240" w:lineRule="auto"/>
        <w:ind w:left="720"/>
      </w:pPr>
      <w:r/>
      <w:r>
        <w:t>Finlandia jest oceniana jako ciekawy przeciwnik, który po porażce z Holandią będzie chciał zdobyć punkty.</w:t>
      </w:r>
      <w:r/>
    </w:p>
    <w:p>
      <w:pPr>
        <w:pStyle w:val="ListBullet"/>
        <w:spacing w:line="240" w:lineRule="auto"/>
        <w:ind w:left="720"/>
      </w:pPr>
      <w:r/>
      <w:r>
        <w:t>Zieliński ma nadzieję, że będzie mógł zagrać w meczu, mimo drobnych problemów zdrowotnych.</w:t>
      </w:r>
      <w:r/>
      <w:r/>
    </w:p>
    <w:p>
      <w:pPr>
        <w:pStyle w:val="Heading2"/>
      </w:pPr>
      <w:r>
        <w:t>6. Komunikacja i sposób przekazania decyzji</w:t>
      </w:r>
      <w:r/>
      <w:r/>
    </w:p>
    <w:p>
      <w:pPr>
        <w:pStyle w:val="ListBullet"/>
        <w:spacing w:line="240" w:lineRule="auto"/>
        <w:ind w:left="720"/>
      </w:pPr>
      <w:r/>
      <w:r>
        <w:t>Decyzja o zmianie kapitana została przekazana Lewandowskiemu telefonicznie na około godzinę przed oficjalnym ogłoszeniem.</w:t>
      </w:r>
      <w:r/>
    </w:p>
    <w:p>
      <w:pPr>
        <w:pStyle w:val="ListBullet"/>
        <w:spacing w:line="240" w:lineRule="auto"/>
        <w:ind w:left="720"/>
      </w:pPr>
      <w:r/>
      <w:r>
        <w:t>Probierz uważa, że rozmowy telefoniczne są naturalne i nie widzi w tym braku szacunku.</w:t>
      </w:r>
      <w:r/>
    </w:p>
    <w:p>
      <w:pPr>
        <w:pStyle w:val="ListBullet"/>
        <w:spacing w:line="240" w:lineRule="auto"/>
        <w:ind w:left="720"/>
      </w:pPr>
      <w:r/>
      <w:r>
        <w:t>Media i publiczność odebrały sposób komunikacji jako kontrowersyjny.</w:t>
      </w:r>
      <w:r/>
      <w:r/>
    </w:p>
    <w:p>
      <w:pPr>
        <w:pStyle w:val="Heading2"/>
      </w:pPr>
      <w:r>
        <w:t>7. Możliwość pojednania i przyszłość Lewandowskiego w kadrze</w:t>
      </w:r>
      <w:r/>
      <w:r/>
    </w:p>
    <w:p>
      <w:pPr>
        <w:pStyle w:val="ListBullet"/>
        <w:spacing w:line="240" w:lineRule="auto"/>
        <w:ind w:left="720"/>
      </w:pPr>
      <w:r/>
      <w:r>
        <w:t>Probierz jest otwarty na rozmowy i pojednanie z Lewandowskim, jeśli obie strony będą tego chciały.</w:t>
      </w:r>
      <w:r/>
    </w:p>
    <w:p>
      <w:pPr>
        <w:pStyle w:val="ListBullet"/>
        <w:spacing w:line="240" w:lineRule="auto"/>
        <w:ind w:left="720"/>
      </w:pPr>
      <w:r/>
      <w:r>
        <w:t>Nie wyklucza powrotu Lewandowskiego do reprezentacji w przyszłości.</w:t>
      </w:r>
      <w:r/>
    </w:p>
    <w:p>
      <w:pPr>
        <w:pStyle w:val="ListBullet"/>
        <w:spacing w:line="240" w:lineRule="auto"/>
        <w:ind w:left="720"/>
      </w:pPr>
      <w:r/>
      <w:r>
        <w:t>Podkreśla, że reprezentacja jest ważniejsza niż pojedyncze osoby i decyzje.</w:t>
      </w:r>
      <w:r/>
      <w:r/>
    </w:p>
    <w:p>
      <w:pPr>
        <w:pStyle w:val="Heading2"/>
      </w:pPr>
      <w:r>
        <w:t>8. Znaczenie zmiany kapitana dla drużyny</w:t>
      </w:r>
      <w:r/>
      <w:r/>
    </w:p>
    <w:p>
      <w:pPr>
        <w:pStyle w:val="ListBullet"/>
        <w:spacing w:line="240" w:lineRule="auto"/>
        <w:ind w:left="720"/>
      </w:pPr>
      <w:r/>
      <w:r>
        <w:t>Probierz uważa, że Zieliński wniesie do zespołu pozytywną atmosferę i będzie dobrym liderem, zwłaszcza dla młodszych zawodników.</w:t>
      </w:r>
      <w:r/>
    </w:p>
    <w:p>
      <w:pPr>
        <w:pStyle w:val="ListBullet"/>
        <w:spacing w:line="240" w:lineRule="auto"/>
        <w:ind w:left="720"/>
      </w:pPr>
      <w:r/>
      <w:r>
        <w:t>Zmiana kapitana ma być terapią szokową, która pomoże drużynie osiągnąć lepsze wyniki.</w:t>
      </w:r>
      <w:r/>
    </w:p>
    <w:p>
      <w:pPr>
        <w:pStyle w:val="ListBullet"/>
        <w:spacing w:line="240" w:lineRule="auto"/>
        <w:ind w:left="720"/>
      </w:pPr>
      <w:r/>
      <w:r>
        <w:t>Lewandowski był kapitanem wybitnym, ale obecna sytuacja wymagała zmiany.</w:t>
      </w:r>
      <w:r/>
      <w:r/>
    </w:p>
    <w:p>
      <w:pPr>
        <w:pBdr>
          <w:bottom w:val="single" w:sz="6" w:space="1" w:color="auto"/>
        </w:pBdr>
      </w:pPr>
      <w:r/>
    </w:p>
    <w:p>
      <w:r/>
      <w:r>
        <w:t>Konferencja była poświęcona głównie kontrowersjom wokół zmiany kapitana reprezentacji Polski oraz przygotowaniom do ważnego meczu eliminacyjnego. Trener i nowy kapitan podkreślali znaczenie dobra drużyny i otwartość na przyszłe rozmowy z Lewandowskim.</w:t>
      </w:r>
      <w:r/>
    </w:p>
    <w:p>
      <w:pPr>
        <w:pStyle w:val="Heading2"/>
      </w:pPr>
      <w:r>
        <w:t>Dialog</w:t>
      </w:r>
      <w:r/>
    </w:p>
    <w:p>
      <w:r/>
      <w:r>
        <w:t xml:space="preserve">[SPEAKER_04] Z powodu korków musieliśmy jechać troszeczkę dłużej. </w:t>
      </w:r>
      <w:r/>
    </w:p>
    <w:p>
      <w:r/>
      <w:r>
        <w:t xml:space="preserve">Z nami są dzisiaj selekcjoner reprezentacji Polski, pan Michał Probierz, oraz kapitan Piotr Zieliński. </w:t>
      </w:r>
      <w:r/>
    </w:p>
    <w:p>
      <w:r/>
      <w:r>
        <w:t xml:space="preserve">W pierwszej części bardzo prosimy o kierowanie pytań wyłącznie do zawodnika. Proszę, Łukasz. </w:t>
      </w:r>
      <w:r/>
    </w:p>
    <w:p>
      <w:r/>
      <w:r>
        <w:t>Czy macie mikrofony?</w:t>
      </w:r>
      <w:r/>
    </w:p>
    <w:p>
      <w:r/>
      <w:r>
        <w:t xml:space="preserve">[SPEAKER_07] Witam cię serdecznie, Piotrek. Miło cię widzieć jako kapitana reprezentacji Polski. George Patton powiedział jedną rzecz: „Jestem żołnierzem, nieważne gdzie, będę walczył i muszę wygrywać.” Czy tak jest trochę też z piłkarzami? To znaczy, po prostu macie swoje zadanie do wykonania, a tę opaskę, którą będziesz teraz dzierżył, traktujesz jako zobowiązanie, które musisz spełnić. </w:t>
      </w:r>
      <w:r/>
    </w:p>
    <w:p>
      <w:r/>
      <w:r>
        <w:t>To pierwsze pytanie i za chwilę.</w:t>
      </w:r>
      <w:r/>
    </w:p>
    <w:p>
      <w:r/>
      <w:r>
        <w:t>[SPEAKER_01] Tak, dzień dobry, witam wszystkich. Na pewno jest to ogromne wyróżnienie móc pełnić funkcję kapitana reprezentacji Polski. To olbrzymia odpowiedzialność wobec zawodników, sztabu oraz wszystkich kibiców.</w:t>
      </w:r>
      <w:r/>
    </w:p>
    <w:p>
      <w:r/>
      <w:r>
        <w:t>Zrobię wszystko, żebyśmy osiągali jak najlepsze rezultaty, dawali dużo radości naszym kibicom i wygrywali mecze.</w:t>
      </w:r>
      <w:r/>
    </w:p>
    <w:p>
      <w:r/>
      <w:r>
        <w:t>[SPEAKER_07] Jak ty patrzysz na absencję Lewego, na to, co się wydarzyło? Czy rzeczywiście był jakiś kwas między wami a nim, czy też po prostu zostawiasz tę decyzję Lewemu, to, że tak się zachował przy odebraniu opaski?</w:t>
      </w:r>
      <w:r/>
    </w:p>
    <w:p>
      <w:r/>
      <w:r>
        <w:t>Jak ty na to patrzysz jako jeden z najbardziej doświadczonych piłkarzy? Czy tak powinien się zachowywać kapitan?</w:t>
      </w:r>
      <w:r/>
    </w:p>
    <w:p>
      <w:r/>
      <w:r>
        <w:t>[SPEAKER_01] Nie będę się odnosił do decyzji, jaką podjął. Wiemy, jakim jest zawodnikiem — wybitnym piłkarzem. Na pewno nie jest to... Jest to wybitny piłkarz i nie ma tutaj co dywagować.</w:t>
      </w:r>
      <w:r/>
    </w:p>
    <w:p>
      <w:r/>
      <w:r>
        <w:t>Decyzję trener podjął, ja ją szanuję z ogromnym wyróżnieniem i zobaczymy, co przyniesie przyszłość. Ja chcę spełnić tę funkcję jak najlepiej potrafię.</w:t>
      </w:r>
      <w:r/>
    </w:p>
    <w:p>
      <w:r/>
      <w:r>
        <w:t>Proszę, Jacek.</w:t>
      </w:r>
      <w:r/>
    </w:p>
    <w:p>
      <w:r/>
      <w:r>
        <w:t xml:space="preserve">[SPEAKER_03] Piotr, jaka była twoja pierwsza myśl, kiedy wydarzyło się to, co się wydarzyło? Selekcjoner ogłasza, że to ty będziesz kapitanem, a chwilę później Robert Lewandowski oznajmia, że nie będzie grał w reprezentacji narodowej, dopóki selekcjonerem jest Michał Probierz. </w:t>
      </w:r>
      <w:r/>
    </w:p>
    <w:p>
      <w:r/>
      <w:r>
        <w:t>Twoja pierwsza myśl — to jest moje pierwsze pytanie.</w:t>
      </w:r>
      <w:r/>
    </w:p>
    <w:p>
      <w:r/>
      <w:r>
        <w:t xml:space="preserve">[SPEAKER_01] Na reprezentację przyjeżdżają zawodnicy, którzy chcą reprezentować kraj. Ja mogę powiedzieć, że jest to najważniejsza drużyna, w jakiej gram. Robię dla niej wszystko i właśnie tak do tego podchodzę. </w:t>
      </w:r>
      <w:r/>
    </w:p>
    <w:p>
      <w:r/>
      <w:r>
        <w:t>Tutaj każdy podchodzi do tej decyzji na swój sposób.</w:t>
      </w:r>
      <w:r/>
    </w:p>
    <w:p>
      <w:r/>
      <w:r>
        <w:t xml:space="preserve">[SPEAKER_03] Druga rzecz to pytanie o zespół. Mamy jutro bardzo ważny mecz w eliminacjach Mistrzostw Świata. Jak zespół zareagował? Jak zareagowali twoi koledzy? </w:t>
      </w:r>
      <w:r/>
    </w:p>
    <w:p>
      <w:r/>
      <w:r>
        <w:t>Nie uwierzę, jeśli powiesz, że o tym nie rozmawialiście, skoro my w zasadzie od wczorajszego wieczora rozmawiamy o tym niemal wyłącznie. Więc co możesz powiedzieć o reakcji zespołu?</w:t>
      </w:r>
      <w:r/>
    </w:p>
    <w:p>
      <w:r/>
      <w:r>
        <w:t>[SPEAKER_01] Teraz liczy się dobro drużyny i skupiamy się na tym, żeby jak najlepiej przygotować się do jutrzejszego spotkania. Wiemy, jak ważne jest ono dla nas, i na tym się koncentrujemy.</w:t>
      </w:r>
      <w:r/>
    </w:p>
    <w:p>
      <w:r/>
      <w:r>
        <w:t>[SPEAKER_03] Piotr, ja jestem dziennikarzem już od dawna, więc nie mogę nie znać tej formuły, którą właśnie wypowiedziałeś. Proszę, powiedz coś więcej, ponieważ przed tak ważnym meczem taki wstrząs nie może pozostać bez reakcji, bez echa.</w:t>
      </w:r>
      <w:r/>
    </w:p>
    <w:p>
      <w:r/>
      <w:r>
        <w:t>[SPEAKER_01] Ja już powiedziałem: liczy się dobro drużyny i skupiamy się na tym, co jest najważniejsze, czyli wygrać jutrzejszy mecz. I tyle w tym temacie.</w:t>
      </w:r>
      <w:r/>
    </w:p>
    <w:p>
      <w:r/>
      <w:r>
        <w:t>[SPEAKER_03] Dobra, to jeszcze jest ostatnie pytanie. Czy tak sobie wyobrażałeś swoje setne spotkanie w reprezentacji Polski, właśnie w takiej atmosferze?</w:t>
      </w:r>
      <w:r/>
    </w:p>
    <w:p>
      <w:r/>
      <w:r>
        <w:t>[SPEAKER_01] Jak sobie wyobrażałem, wyobrażam sobie, że zwycięsko. Mam nadzieję, że tak się stanie jutro, jeżeli będzie mi dane zagrać, bo też nie wiadomo, jak się dzisiaj będę czuł. Jednak zrobię wszystko, żeby ten setny mecz był przede wszystkim zwycięski dla naszej drużyny.</w:t>
      </w:r>
      <w:r/>
    </w:p>
    <w:p>
      <w:r/>
      <w:r>
        <w:t>[SPEAKER_02] Dawid Dobrasz, Portal Meczyki: Piotrze, gratuluję z okazji tego, że jesteś kapitanem. Mam pierwsze pytanie: czy rozmawiałeś z Robertem Lewandowskim? Czy to on do Ciebie zadzwonił po tej nominacji, czy w ogóle mieliście jakiś kontakt?</w:t>
      </w:r>
      <w:r/>
    </w:p>
    <w:p>
      <w:r/>
      <w:r>
        <w:t>[SPEAKER_01] Dziękuję bardzo. Nie, nie, nie — nie mieliśmy okazji rozmawiać.</w:t>
      </w:r>
      <w:r/>
    </w:p>
    <w:p>
      <w:r/>
      <w:r>
        <w:t xml:space="preserve">[SPEAKER_02] Co twoim zdaniem jest teraz najważniejsze w roli kapitana w takiej sytuacji? Czy uważasz, że zespół jest rozbity, czy może scementowany tą decyzją? Jakie masz pierwsze wrażenia jako kapitan? </w:t>
      </w:r>
      <w:r/>
    </w:p>
    <w:p>
      <w:r/>
      <w:r>
        <w:t>Jak właśnie zostało to odebrane przez zespół? To nas bardzo ciekawi. Dziękuję.</w:t>
      </w:r>
      <w:r/>
    </w:p>
    <w:p>
      <w:r/>
      <w:r>
        <w:t>[SPEAKER_01] No, najważniejsze, tak jak już wspomniałem, jest dobro drużyny. Wszyscy wiemy, jaki jest cel naszej rewanżacji po przyjeździe do Finlandii i na tym się skupiamy. Każdy musi dać z siebie maksa, żebyśmy zdobyli trzy punkty i umocnili swoją pozycję w tabeli.</w:t>
      </w:r>
      <w:r/>
    </w:p>
    <w:p>
      <w:r/>
      <w:r>
        <w:t>[SPEAKER_10] Łukasz Wójcik, TVN24: Piotr, doprecyzowując i dopytując ciebie, chciałbyś porozmawiać z Robertem. Nie wiem, czy w cztery oczy, czy szerzej, w większym gronie zawodników, tak żeby może trochę wypuścić powietrza, oczyścić atmosferę i wyjaśnić sobie parę rzeczy.</w:t>
      </w:r>
      <w:r/>
    </w:p>
    <w:p>
      <w:r/>
      <w:r>
        <w:t>Nawiązuję też do tego, że chyba wszyscy się zgodzimy, iż powinno się to zrobić.</w:t>
      </w:r>
      <w:r/>
    </w:p>
    <w:p>
      <w:r/>
      <w:r>
        <w:t>[SPEAKER_01] Nie będę miał z tym problemu. Także, jeżeli do takiego spotkania czy rozmowy ma dojść, to jak najbardziej jestem na to otwarty. Wiemy jednak doskonale, że jutro jest bardzo ważny mecz, więc jeśli do takiej rozmowy ma dojść, to oczywiście po tym spotkaniu.</w:t>
      </w:r>
      <w:r/>
    </w:p>
    <w:p>
      <w:r/>
      <w:r>
        <w:t>[SPEAKER_04] Przemek, tak. Część, pytanie. Okej.</w:t>
      </w:r>
      <w:r/>
    </w:p>
    <w:p>
      <w:r/>
      <w:r>
        <w:t>[SPEAKER_05] Proszę, Konrad. Konrad Ferszter, Sport.pl.</w:t>
      </w:r>
      <w:r/>
    </w:p>
    <w:p>
      <w:r/>
      <w:r>
        <w:t>Piotr, mam takie pytanie: czy ty jako zawodnik, a wy jako drużyna, mieliście po piątku, może w sobotę, poczucie, że zmiana kapitana w reprezentacji Polski jest potrzebna? Czuliście, że taka decyzja powinna zapaść ze strony selekcjonera?</w:t>
      </w:r>
      <w:r/>
    </w:p>
    <w:p>
      <w:r/>
      <w:r>
        <w:t>Dziękuję.</w:t>
      </w:r>
      <w:r/>
    </w:p>
    <w:p>
      <w:r/>
      <w:r>
        <w:t>[SPEAKER_01] Tutaj już pozostawię tę odpowiedź trenerowi. Jest szefem, jest bossem, on podejmuje decyzję i rozmawialiśmy. Powiedział, że chce, żebym został kapitanem. To jest naprawdę wielki zaszczyt i nie odmawia się takiej funkcji. Chcę ją spełnić jak najlepiej.</w:t>
      </w:r>
      <w:r/>
    </w:p>
    <w:p>
      <w:r/>
      <w:r>
        <w:t>Proszę, Tomek.</w:t>
      </w:r>
      <w:r/>
    </w:p>
    <w:p>
      <w:r/>
      <w:r>
        <w:t>[SPEAKER_06] Dzień dobry, Piotr. Tomasz Brażek-Ginter. Ja chciałem zapytać, wybiegając trochę w przyszłość. Wiemy, że deklaracja Roberta Lewandowskiego nie jest wiążąca na tyle, że byłoby to ostateczne wypisanie się z reprezentacji.</w:t>
      </w:r>
      <w:r/>
    </w:p>
    <w:p>
      <w:r/>
      <w:r>
        <w:t>Czy ty, jako przedstawiciel całej grupy, wyobrażasz sobie, że Robert Lewandowski wróci do gry w reprezentacji i przyjmiecie go z otwartymi ramionami? Czy wczoraj coś pękło na linii Robert – Trzyna?</w:t>
      </w:r>
      <w:r/>
    </w:p>
    <w:p>
      <w:r/>
      <w:r>
        <w:t>[SPEAKER_01] Tak, już wcześniej wspomniałem. Na reprezentację przyjeżdżają zawodnicy, którzy chcą modlić się sercem za kraj, za tę reprezentację. Ja jestem osobą, która zawsze z wielką radością tutaj przyjeżdża, i to się nie zmieni.</w:t>
      </w:r>
      <w:r/>
    </w:p>
    <w:p>
      <w:r/>
      <w:r>
        <w:t>[SPEAKER_12] Proszę, Filip. Filip Jastrzębski, 1K Polskie Radio.</w:t>
      </w:r>
      <w:r/>
    </w:p>
    <w:p>
      <w:r/>
      <w:r>
        <w:t>Pozwolę sobie na chwilę zmienić temat i przejść do jutrzejszego spotkania, o którym w ogóle się nie mówi. Gdybyś mógł powiedzieć, z jakim nastawieniem wychodzicie na drużynę Finlandii, jak ją traktujecie, czy to jest drużyna, której bliżej do Mołdawii, Litwy, Malty, czy jednak bliżej reprezentacji Polski?</w:t>
      </w:r>
      <w:r/>
    </w:p>
    <w:p>
      <w:r/>
      <w:r>
        <w:t>[SPEAKER_01] Jest to na pewno bardzo ciekawa reprezentacja. Przegrywając ten ostatni mecz z Holendrami, pokazali kilka momentów bardzo dobrej gry. Już stracili dwa razy punkty, także jutrzejszy mecz będzie dla nich bardzo ważny.</w:t>
      </w:r>
      <w:r/>
    </w:p>
    <w:p>
      <w:r/>
      <w:r>
        <w:t>My jesteśmy na tyle dobrze przygotowani, że w jutrzejszym meczu pokażemy, na co nas stać, i będziemy chcieli wygrać to spotkanie.</w:t>
      </w:r>
      <w:r/>
    </w:p>
    <w:p>
      <w:r/>
      <w:r>
        <w:t>[SPEAKER_09] Przemek, z „Super Expressu”. Cześć, Piotrek. Chciałem doprecyzować jedno z wcześniejszych pytań. Pytałem, jak zareagujecie, kiedy zmieni się selekcjoner, tak jak napisał Robert Lewandowski, i on mógłby do tej reprezentacji wrócić. Czy przyjmiecie go z otwartymi ramionami, czy czekacie na taki powrót Roberta Lewandowskiego?</w:t>
      </w:r>
      <w:r/>
    </w:p>
    <w:p>
      <w:r/>
      <w:r>
        <w:t>Drugie pytanie: jakim kapitanem był Robert Lewandowski z Twojej perspektywy, jako kolegi z zespołu?</w:t>
      </w:r>
      <w:r/>
    </w:p>
    <w:p>
      <w:r/>
      <w:r>
        <w:t>[SPEAKER_01] Myślę, że będzie czas, żeby o tym poopowiadać i porozmawiać, ale nie widzę, żeby to był odpowiedni moment na to. Skupiamy się na jutrzejszym spotkaniu z reprezentacją Finlandii i chcemy to spotkanie wygrać.</w:t>
      </w:r>
      <w:r/>
    </w:p>
    <w:p>
      <w:r/>
      <w:r>
        <w:t>Proszę, Jacek, chciałeś coś dopytać?</w:t>
      </w:r>
      <w:r/>
    </w:p>
    <w:p>
      <w:r/>
      <w:r>
        <w:t>[SPEAKER_03] Ja mam jeszcze dwa pytania. Piotr, teraz będzie już dotyczące Ciebie, Twojego stanu zdrowia. Wiadomo, rozmawialiśmy przed pierwszym meczem, mówiłeś, że czujesz się dobrze, a jednak w meczu z Mołdawią nie zagrałeś.</w:t>
      </w:r>
      <w:r/>
    </w:p>
    <w:p>
      <w:r/>
      <w:r>
        <w:t>Więc pytam, na ile czujesz się teraz przed meczem z Finlandią?</w:t>
      </w:r>
      <w:r/>
    </w:p>
    <w:p>
      <w:r/>
      <w:r>
        <w:t>[SPEAKER_01] Dzisiaj będzie to kluczowy trening. Wczoraj, już po części inwestycyjnie, byłem na boisku i czułem się dobrze. Także dzisiaj kolejny krok – chcę wystąpić w całym treningu z różną intensywnością.</w:t>
      </w:r>
      <w:r/>
    </w:p>
    <w:p>
      <w:r/>
      <w:r>
        <w:t>Zobaczymy, jak będzie, jak łydka zareaguje. Mam nadzieję, że wszystko będzie dobrze i będę mógł pomóc jutro w meczu.</w:t>
      </w:r>
      <w:r/>
    </w:p>
    <w:p>
      <w:r/>
      <w:r>
        <w:t xml:space="preserve">[SPEAKER_03] Słuchaj, niezależnie od wszystkiego, oczywiście życzę Ci zdrowia, żeby się to udało i żebyś zagrał jutro od pierwszej minuty. </w:t>
      </w:r>
      <w:r/>
    </w:p>
    <w:p>
      <w:r/>
      <w:r>
        <w:t xml:space="preserve">Ale niezależnie od tego, co miałoby się wydarzyć, bierzesz rzeczywiście odpowiedzialność w tej chwili także za zespół, jako kapitan – nominowany, mianowany kapitan. </w:t>
      </w:r>
      <w:r/>
    </w:p>
    <w:p>
      <w:r/>
      <w:r>
        <w:t>Czy masz w głowie, co chcesz powiedzieć kolegom przed rozpoczęciem tego spotkania? Czy już sobie to układasz? Ewentualnie, co możesz nam powiedzieć na ten temat?</w:t>
      </w:r>
      <w:r/>
    </w:p>
    <w:p>
      <w:r/>
      <w:r>
        <w:t>[SPEAKER_01] No, mam jeszcze trochę czasu do tego spotkania i na pewno coś sobie w głowie ułożę oraz przekażę drużynie przed samym spotkaniem.</w:t>
      </w:r>
      <w:r/>
    </w:p>
    <w:p>
      <w:r/>
      <w:r>
        <w:t>[SPEAKER_04] Czy mam jeszcze jakieś pytania do Piotra? Jeśli nie, to bardzo dziękujemy, Piotrze, za udział w tej części konferencji. A, jeszcze Łukasz, tak.</w:t>
      </w:r>
      <w:r/>
    </w:p>
    <w:p>
      <w:r/>
      <w:r>
        <w:t>[SPEAKER_02] Tak.</w:t>
      </w:r>
      <w:r/>
    </w:p>
    <w:p>
      <w:r/>
      <w:r>
        <w:t>[SPEAKER_04] A nie, to już drugi. Piotr, dziękujemy. Ale zanim pytania...</w:t>
      </w:r>
      <w:r/>
    </w:p>
    <w:p>
      <w:r/>
      <w:r>
        <w:t>[SPEAKER_11] Najpierw trener chciał coś powiedzieć.</w:t>
      </w:r>
      <w:r/>
    </w:p>
    <w:p>
      <w:r/>
      <w:r>
        <w:t>Ja sam parzę słów takich. Witam serdecznie wszystkich. Najpierw chciałbym bardzo podziękować GKS-owi Katowice, który nas ugościł i zapewnił fantastyczne warunki do przygotowania się do tego meczu. Na pewno zrobiliśmy wszystko, żeby odpowiednio się tutaj nastawić.</w:t>
      </w:r>
      <w:r/>
    </w:p>
    <w:p>
      <w:r/>
      <w:r>
        <w:t>Jeżeli teraz chronologicznie, wracając do tematu Roberta, i jeżeli była sytuacja ze zgrupowaniem, to rzeczywiście dogadaliśmy się, jeśli chodzi o przyjazd, że nie przyjedzie na to zgrupowanie. Dopiero w środę, 4 czerwca, dowiedziałem się, że Robert przyjedzie do Grosika w godzinach wieczornych na pożegnanie. Także wcześniej tej sytuacji nie wiedziałem.</w:t>
      </w:r>
      <w:r/>
    </w:p>
    <w:p>
      <w:r/>
      <w:r>
        <w:t>Jeżeli chodzi o analizę, to po meczu z Mołdawią, po rozmowie z wieloma zawodnikami oraz członkami sztabu, miałem dzień do przemyślenia i podjęcia decyzji. Po tej analizie doszedłem do wniosku, że nastąpi zmiana kapitana w naszej reprezentacji. Czas i miejsce, w jakim to się podejmuje, jest zawsze bardzo trudne, szczególnie że jest to wybitny zawodnik, któremu nikt nigdy nie zabierze tego, co ma, bo jest wspaniałym piłkarzem.</w:t>
      </w:r>
      <w:r/>
    </w:p>
    <w:p>
      <w:r/>
      <w:r>
        <w:t>Jednak uznałem, że jest to dobry moment na zmianę kapitana. Jeśli chodzi o późniejszą rozmowę, nie było możliwości, by porozmawiać z Robertem inaczej, dlatego rozmawiałem przez telefon. To rzeczywiście miało miejsce wczoraj. Chciałem też powiedzieć, że teraz posługujemy się czasem fińskim, żeby było jasne.</w:t>
      </w:r>
      <w:r/>
    </w:p>
    <w:p>
      <w:r/>
      <w:r>
        <w:t>Po przylocie do Finlandii, do Helsinek, o godzinie 20:45 spotkałem się z Piotrkiem Zielińskim i porozmawiałem na temat tego, jak on odbierze opaskę kapitańską i w jaki sposób ją przejmie. Nasza rozmowa trwała, trochę porozmawialiśmy. Później, o godzinie 21:16, zadzwoniłem do Roberta i chwilę z nim rozmawiałem. Przekazałem mu informację, że uważam, iż coś powinniśmy zmienić w drużynie i że lepszym kapitanem na dzień dzisiejszy byłby Piotrek Zieliński. Odpowiedź Roberta była taka, że opaska kapitańska nic nie znaczy i generalnie w tym dyspole nic to nie zmieni. Powiedziałem, że z jego perspektywy może tak to wyglądać, ale z mojej uważam, że bardzo dużo to zmieni, dlatego postanowiłem, że kapitanem zostanie Piotrek.</w:t>
      </w:r>
      <w:r/>
    </w:p>
    <w:p>
      <w:r/>
      <w:r>
        <w:t>Po rozmowie z Piotrkiem wezwałem go później do siebie na spotkanie po raz drugi. Porozmawialiśmy, przekazałem mu informację, że Robert już wie i on zostanie kapitanem. Przekazałem też tę decyzję profesorowi Kuleszy, żeby wiedział, że przed tym, jak dowie się cały sztab i wszyscy ludzie, a także media, decyzja została podjęta.</w:t>
      </w:r>
      <w:r/>
    </w:p>
    <w:p>
      <w:r/>
      <w:r>
        <w:t>Następnie, o godzinie 21:50, mieliśmy zebranie wszystkich członków sztabu reprezentacji i wszystkich zawodników. Przekazałem informację, że Piotrek zostaje nowym kapitanem, a zespół mu pogratulował. Piotrek wygłosił bardzo fajną mowę, która utwierdziła mnie w przekonaniu, że możemy iść w dobrym kierunku, i wierzę, że tak będzie.</w:t>
      </w:r>
      <w:r/>
    </w:p>
    <w:p>
      <w:r/>
      <w:r>
        <w:t>Wracając do pokoju, bo akurat nie miałem telefonu ze sobą, zobaczyłem, że dzwoni jeszcze Robert Lewandowski. Oddzwoniłem do niego o 21:59 i zapytałem, co się stało. Robert przekazał mi, że chciałby sam zrezygnować z opaski kapitana i podać taką informację. Powiedziałem mu, że tego nie zrobię, bo to jest moja decyzja i taką podjęliśmy. Robert miał ponad godzinę na to, żeby o tym wiedzieć, dlatego nie było to zrobione inaczej.</w:t>
      </w:r>
      <w:r/>
    </w:p>
    <w:p>
      <w:r/>
      <w:r>
        <w:t>Uważam, że w danym momencie była to najlepsza decyzja. Chciałem bardzo podziękować Robertowi. Później dowiedziałem się z mediów, że zrezygnował z gry w reprezentacji. Jest to wybitny zawodnik, którego bardzo cenię, i nikt mu nie zamykał drzwi. Nie było żadnej rozmowy o tym, że rezygnuje z gry w kadrze. Dowiedziałem się o tym poprzez media społecznościowe, ale życzę mu powodzenia.</w:t>
      </w:r>
      <w:r/>
    </w:p>
    <w:p>
      <w:r/>
      <w:r>
        <w:t>Dla mnie reprezentacja jest najważniejsza, niezależnie od tego, czy jest trener Dabałka, Fornalik, Michniewicz czy Probierz. Dla mnie liczy się dobro zespołu. Zdaje sobie sprawę z odpowiedzialności tej decyzji i wierzę, że to pomoże drużynie. Życie piłkarskie pisze różne scenariusze, także to jest wszystko z mojej strony.</w:t>
      </w:r>
      <w:r/>
    </w:p>
    <w:p>
      <w:r/>
      <w:r>
        <w:t>[SPEAKER_07] Panie trenerze, dzień dobry. Łukasz Ciona, Polska 24 i kanał Ciona Poczach.</w:t>
      </w:r>
      <w:r/>
    </w:p>
    <w:p>
      <w:r/>
      <w:r>
        <w:t>Mam dwa pytania. Pierwsze, oczywiście, oba są od kibiców, tak naprawdę, bo jestem tylko skromnym przekaźnikiem z Bielawy, ogólnie kibiców. Panie trenerze, Jan Paweł II mówił, że Polska jest jak matka, która bardzo wiele wycierpiała, więc trzeba ją kochać szczególnie. W związku z tym zapytam, czy nie znalazłem nigdzie polskiej flagi, którą można by postawić koło Pana trenera, niestety w Helsinkach.</w:t>
      </w:r>
      <w:r/>
    </w:p>
    <w:p>
      <w:r/>
      <w:r>
        <w:t>Zapytam, czy takie pojednanie piłkarskie jest mimo wszystko możliwe między Wami. Trochę tak wywnioskowałem ze słów Pana trenera, że tak, pomimo tej deklaracji Roberta, pewnie gdzieś w gniewie, gdzieś w jakichś złych emocjach, jest takie pojednanie.</w:t>
      </w:r>
      <w:r/>
    </w:p>
    <w:p>
      <w:r/>
      <w:r>
        <w:t xml:space="preserve">[SPEAKER_11] To nie jest ani kwestia złych emocji, ani w żaden inny sposób. Trzeba pamiętać, że chodzi o dobro reprezentacji. </w:t>
      </w:r>
      <w:r/>
    </w:p>
    <w:p>
      <w:r/>
      <w:r>
        <w:t>Podkreślam, że zdaję sobie sprawę z tego, iż podjąłem bardzo trudną decyzję wobec wyśmienitego zawodnika, który osiągnął najwięcej. Jednak życie piłkarskie jest takie, że trzeba również spojrzeć z drugiej strony i wziąć pod uwagę dobro zespołu. Uważam, że dla dobra drużyny dzisiaj oraz dla tego, co tutaj robimy, jest to dobra decyzja.</w:t>
      </w:r>
      <w:r/>
    </w:p>
    <w:p>
      <w:r/>
      <w:r>
        <w:t>Jeśli chodzi o pojednanie, zawsze jestem otwartym człowiekiem. Nigdy się na nikogo nie gniewam. Są sytuacje w życiu, kiedy człowiek się obraża, ale za chwilę to mija. W piłce nie można się obrażać, tak jak w życiu. Uważam, że jest to naturalna kolej rzeczy i zawsze wszystko w piłce jest możliwe.</w:t>
      </w:r>
      <w:r/>
    </w:p>
    <w:p>
      <w:r/>
      <w:r>
        <w:t xml:space="preserve">[SPEAKER_07] Panie trenerze, druga rzecz — bo o to prosili też kibice — to zweryfikowanie informacji, czy rzeczywiście takie napięcie między Wami narastało. </w:t>
      </w:r>
      <w:r/>
    </w:p>
    <w:p>
      <w:r/>
      <w:r>
        <w:t xml:space="preserve">Była sytuacja związana z piosenką Sylwii Grzeszczak, którą on niby puścił, mówiąc, że kadra idzie powoli do przodu, tak, w małych rzeczach. On zrobił to jakby złośliwie, co miało wywołać zdenerwowanie trenera. </w:t>
      </w:r>
      <w:r/>
    </w:p>
    <w:p>
      <w:r/>
      <w:r>
        <w:t>Czy to prawda, czy to kaczka dziennikarska?</w:t>
      </w:r>
      <w:r/>
    </w:p>
    <w:p>
      <w:r/>
      <w:r>
        <w:t xml:space="preserve">[SPEAKER_11] Każdy ma swój gust. Akurat leciała też piosenka Republiki, gdzie są moi przyjaciele. </w:t>
      </w:r>
      <w:r/>
    </w:p>
    <w:p>
      <w:r/>
      <w:r>
        <w:t>Patrząc na to w ten sposób, można by było wiele powiedzieć. Ja akurat lubię muzykę i mam ją również w swoich ulubionych utworach.</w:t>
      </w:r>
      <w:r/>
    </w:p>
    <w:p>
      <w:r/>
      <w:r>
        <w:t xml:space="preserve">[SPEAKER_02] Dzień dobry. Dawid Dobrasz, Portal Meczyki. Mówi pan, panie trenerze, że ta decyzja była dla dobra zespołu, ale mówimy o legendzie polskiej piłki – 158 meczów, 85 goli. </w:t>
      </w:r>
      <w:r/>
    </w:p>
    <w:p>
      <w:r/>
      <w:r>
        <w:t>Czy naprawdę nie dało się tego załatwić w cztery oczy, po zgrupowaniu? Bo tak po prostu my to odbieramy – jako brak szacunku dla legendy polskiej piłki, że pan tak ważną informację przekazuje przez telefon.</w:t>
      </w:r>
      <w:r/>
    </w:p>
    <w:p>
      <w:r/>
      <w:r>
        <w:t>[SPEAKER_11] No wręcz przeciwnie. Ja uważam, że to jest normalne, że się rozmawia, a w dobie dzisiejszej rozmowy telefoniczne są naturalne. Ja na pewno bardzo go szanuję i to, co podkreśliłem, jest wybitnym zawodnikiem. Broń Boże w żaden sposób nikogo nie chciałem urazić. Jeśli ktoś poczuł się urażony, to nie było moim zamiarem, ponieważ uważam, że w danym momencie reprezentacja tego potrzebuje.</w:t>
      </w:r>
      <w:r/>
    </w:p>
    <w:p>
      <w:r/>
      <w:r>
        <w:t>Dlatego też dwa dni przed meczem rozmawialiśmy wieczorem, a nie dzisiaj. Dzieje się tak dlatego, że koncentrujemy się na tym spotkaniu, chcemy je wygrać. Wierzę, że Piotrek Zieliński będzie bardzo dobrym kapitanem, poniesie tę drużynę jeszcze dalej i że z tą drużyną osiągniemy wiele.</w:t>
      </w:r>
      <w:r/>
    </w:p>
    <w:p>
      <w:r/>
      <w:r>
        <w:t>Ja wierzę w tę drużynę i podjąłem tę decyzję tylko i wyłącznie dla dobra zespołu.</w:t>
      </w:r>
      <w:r/>
    </w:p>
    <w:p>
      <w:r/>
      <w:r>
        <w:t>[SPEAKER_02] A pan chciałby być zwolniony przez telefon?</w:t>
      </w:r>
      <w:r/>
    </w:p>
    <w:p>
      <w:r/>
      <w:r>
        <w:t>[SPEAKER_11] To już nieraz w życiu byłem zwalniany, nieraz zatrudniany, a potem znowu zwalniany. Takie jest życie trenera, takie jest życie człowieka, niezależnie od dziedziny, w której pracuje.</w:t>
      </w:r>
      <w:r/>
    </w:p>
    <w:p>
      <w:r/>
      <w:r>
        <w:t>Zazwyczaj, gdy mam okazję, nie mam problemów z rozmową. Rozmawiam z każdym, jak tylko mogę.</w:t>
      </w:r>
      <w:r/>
    </w:p>
    <w:p>
      <w:r/>
      <w:r>
        <w:t>[SPEAKER_02] A co było dla Pana takie kluczowe pomiędzy tym, jak się spotkaliście na ławce, a tym, żeby podjąć tę decyzję? Czy coś było takim...</w:t>
      </w:r>
      <w:r/>
    </w:p>
    <w:p>
      <w:r/>
      <w:r>
        <w:t>[SPEAKER_11] Czy nie przeważył? Ale nie rozumiem tej sytuacji ze spotkaniem na ławce, bo jak... No właśnie, tam się widzieliście, zakładam. Ale jeśli ktoś to zauważył, to nie wiem, czy czujnie dostrzegł, jaka była sytuacja. Roberta zaprosiłem do tego, żeby stanął z nami i to jest całość tego wszystkiego.</w:t>
      </w:r>
      <w:r/>
    </w:p>
    <w:p>
      <w:r/>
      <w:r>
        <w:t>Nie wyobrażałem sobie, żeby członek reprezentacji, który jest dobrem dla kibiców, stał z boku. Dlatego go wziąłem do nas, do ławki. Uważam, że dobro naszej reprezentacji jest najważniejsze i to jest dla mnie priorytet.</w:t>
      </w:r>
      <w:r/>
    </w:p>
    <w:p>
      <w:r/>
      <w:r>
        <w:t>Jeszcze raz podkreślę, że ta reprezentacja to nie jest tylko Adama Nawałki, nie jest Czesią Michniewicza, nie jest Waldka Fornalika czy Michała Probierza. Ta reprezentacja należy do wszystkich Polaków i wierzę, że to jest kolejny krok do tego, aby drużyna była jeszcze silniejsza. Wierzę w Piotra Kazimierza jako kapitana i wierzę, że osiągniemy dobry wynik.</w:t>
      </w:r>
      <w:r/>
    </w:p>
    <w:p>
      <w:r/>
      <w:r>
        <w:t>[SPEAKER_03] Jacek Kurowski, panie trenerze, chciałem zapytać, czy decyzja o odebraniu opaski kapitańskiej kiełkowała u pana wcześniej, czy myślał pan o tym wcześniej. Jakoś nie mogę uwierzyć, że między poniedziałkową konferencją prasową, kiedy mówił pan ze zrozumieniem, że Robert musi odpocząć, że wszystko jest załatwione i tak dalej, a momentem podjęcia tej decyzji w niedzielę wieczorem, minęło tylko kilka dni i wtedy pan ją podjął.</w:t>
      </w:r>
      <w:r/>
    </w:p>
    <w:p>
      <w:r/>
      <w:r>
        <w:t>Czy ta decyzja wydarzyła się wcześniej, czy należy spodziewać się, że między piątkowym meczem z Mołdawią a niedzielnym przylotem do Helsinek wydarzyło się coś, co przeważyło i skłoniło pana do podjęcia takiej, a nie innej decyzji? To jest moje pierwsze pytanie.</w:t>
      </w:r>
      <w:r/>
    </w:p>
    <w:p>
      <w:r/>
      <w:r>
        <w:t>[SPEAKER_11] To, co powiedziałem wcześniej, to że rozmawiałem z wieloma zawodnikami oraz z wieloma ludźmi ze sztabu. Było to dla mnie bardzo istotne w kontekście całej sytuacji i podjęcia decyzji. Przemyślałem to dokładnie, zwłaszcza podczas podróży tutaj, a także dzień wcześniej, kiedy miałem czas, aby zastanowić się nad pewnymi sprawami i jeszcze porozmawiać.</w:t>
      </w:r>
      <w:r/>
    </w:p>
    <w:p>
      <w:r/>
      <w:r>
        <w:t>Dlatego podjąłem taką decyzję, ponieważ uważam, że w tym terminie była ona najlepsza dla drużyny. Zawsze robię wszystko dla drużyny, którą prowadzę, niezależnie od tego, czy jest to klubowa, czy reprezentacyjna. Dzisiaj, pracując z reprezentacją, zdaję sobie sprawę z trudności tej decyzji i wiem, jak bardzo była ona trudna, ale uważam, że na dzień dzisiejszy jest to najlepsze rozwiązanie dla reprezentacji.</w:t>
      </w:r>
      <w:r/>
    </w:p>
    <w:p>
      <w:r/>
      <w:r>
        <w:t>[SPEAKER_03] Pan nie mógł poczekać do momentu po meczu, przecież było jasne, że będą trzy miesiące do kolejnego spotkania. Mógł się Pan rzeczywiście spotkać tutaj, o co pytał Dawid z Robertem, osobiście, indywidualnie. Nie mógł Pan poczekać tych kilku dni jeszcze?</w:t>
      </w:r>
      <w:r/>
    </w:p>
    <w:p>
      <w:r/>
      <w:r>
        <w:t>[SPEAKER_11] To, co powiedziałem, to że biorę pełną odpowiedzialność za tę decyzję i uważam, że ten moment oraz ten czas są najlepsze dla drużyny. Patrzę wyłącznie na dobro zespołu oraz na to, aby kibice wspierali tę reprezentację.</w:t>
      </w:r>
      <w:r/>
    </w:p>
    <w:p>
      <w:r/>
      <w:r>
        <w:t>Jeszcze raz podkreślę to, co powiedziałem wcześniej: szanuję Roberta, jest to wybitna postać piłkarska i nikt nie odbiera mu możliwości powrotu do kadry, bo zawsze można do niej wrócić. Jednak dla mnie najważniejsze jest dobro zespołu oraz to, co przygotowujemy na jutrzejszy mecz.</w:t>
      </w:r>
      <w:r/>
    </w:p>
    <w:p>
      <w:r/>
      <w:r>
        <w:t>[SPEAKER_03] Rzeczywiście, mówi Pan o dobru zespołu i chciałem zauważyć, że ten zespół, Pana zdaniem, w tej chwili potrzebuje takiego szoku, takiej terapii szokowej, ponieważ to właśnie teraz przeżywa, jak rozumiem, patrząc z zewnątrz na to. Nie sądzę, by piłkarze byli przygotowani na taką sytuację.</w:t>
      </w:r>
      <w:r/>
    </w:p>
    <w:p>
      <w:r/>
      <w:r>
        <w:t xml:space="preserve">[SPEAKER_11] Dlatego zawsze z boku jest inaczej. Podkreślę, że rozmawiałem z zawodnikami oraz z członkami sztabu dotyczącymi tej osoby i podjąłem taką decyzję, ponieważ uważam, że w tym czasie jest ona dobra. </w:t>
      </w:r>
      <w:r/>
    </w:p>
    <w:p>
      <w:r/>
      <w:r>
        <w:t>Proszę, Przemek.</w:t>
      </w:r>
      <w:r/>
    </w:p>
    <w:p>
      <w:r/>
      <w:r>
        <w:t>[SPEAKER_08] Dzień dobry, Panie Trenerze. Przemysław Langier, Interia.pl.</w:t>
      </w:r>
      <w:r/>
    </w:p>
    <w:p>
      <w:r/>
      <w:r>
        <w:t>Chciałem usłyszeć od Pana, co tak naprawdę usłyszał Pan od tych piłkarzy, skoro pchnęło to Pana w kierunku, że ta zmiana jest konieczna już teraz i nie można poczekać do meczu z Finlandią. Wiemy przecież, że na mecz z Finlandią, bez ogłaszania światu, że Robert Lewandowski na stałe stracił opaskę, kapitanem mógł wyprowadzić zespół Piotr Zieliński.</w:t>
      </w:r>
      <w:r/>
    </w:p>
    <w:p>
      <w:r/>
      <w:r>
        <w:t>[SPEAKER_11] Ale to, co powiedziałem tutaj, to że tak uważam, rozmawiałem z wieloma osobami. To, co podkreślę, robię tylko i wyłącznie dla dobra zespołu.</w:t>
      </w:r>
      <w:r/>
    </w:p>
    <w:p>
      <w:r/>
      <w:r>
        <w:t>[SPEAKER_08] Pytam o to, co Pan usłyszał od tych zawodników, z którymi Pan rozmawiał, co pchnęło Pana akurat teraz w tym kierunku i dlaczego uważa Pan, że to jest najlepsza decyzja.</w:t>
      </w:r>
      <w:r/>
    </w:p>
    <w:p>
      <w:r/>
      <w:r>
        <w:t>[SPEAKER_11] No wie Pan, trudno też komentować w jakiś sposób to, co usłyszałem. Jeszcze raz podkreślę, że dla mnie liczy się tylko i wyłącznie dobra reprezentacja Polski. Jako trener robię wszystko, żeby ta reprezentacja Polski grała jak najlepiej.</w:t>
      </w:r>
      <w:r/>
    </w:p>
    <w:p>
      <w:r/>
      <w:r>
        <w:t>[SPEAKER_08] A zaskoczyła Pana reakcja Roberta Lewandowskiego? Czy brał Pan pod uwagę, że po informacji o opasce Robert zrezygnuje z reprezentacji?</w:t>
      </w:r>
      <w:r/>
    </w:p>
    <w:p>
      <w:r/>
      <w:r>
        <w:t>[SPEAKER_11] Szanuję jego decyzję, taką podjął. Dowiedziałem się o tym przez media społecznościowe i cóż, tak jest życie – każdy ma swoją drogę. Trzeba to zrozumieć. Po prostu się dowiedziałem i tyle.</w:t>
      </w:r>
      <w:r/>
    </w:p>
    <w:p>
      <w:r/>
      <w:r>
        <w:t>[SPEAKER_08] A tak jeszcze konkretnie zapytam na koniec: czy Pan planuje jakieś działania w związku z tą sytuacją? Nie wiem, kiedy emocje opadną, czy planuje Pan jakiś kontakt z Robertem Lewandowskim, albo czy oczekuje Pan kontaktu od Roberta Lewandowskiego, aby porozmawiać, że ta droga nie jest zamknięta?</w:t>
      </w:r>
      <w:r/>
    </w:p>
    <w:p>
      <w:r/>
      <w:r>
        <w:t>Czy planuje Pan we wrześniu — wiem, że troszkę czasu jest, ale mimo wszystko spytam — wysłać powołanie do Roberta Lewandowskiego i zobaczyć, co się z tym stanie?</w:t>
      </w:r>
      <w:r/>
    </w:p>
    <w:p>
      <w:r/>
      <w:r>
        <w:t>[SPEAKER_11] Ale to jest, to co powiedziałem Państwu wcześniej, że akurat to nie jest moja decyzja, także trudno mi z tym polemizować i trudno powiedzieć, czym Robert się kierował. Ta informacja ukazała się chyba 20 minut po wcześniejszej informacji, która była podana, także trudno mi się do tego odnieść.</w:t>
      </w:r>
      <w:r/>
    </w:p>
    <w:p>
      <w:r/>
      <w:r>
        <w:t>Ja nigdy nie zamykam drzwi. Dla mnie, jeżeli dobra reprezentacja jest najważniejsza, to można się ze wszystkim dogadać i wszystko załatwić. Uważam, że to nie stanowi żadnego problemu. Na dzień dzisiejszy, dla dobra reprezentacji, zrobiłem wszystko, żebyśmy tutaj wygrali, wygrali jutrzejszy mecz i przystępowali dalej z kompletem punktów do następnych spotkań.</w:t>
      </w:r>
      <w:r/>
    </w:p>
    <w:p>
      <w:r/>
      <w:r>
        <w:t>[SPEAKER_08] Czyli tak konkretnie — nie widzi Pan możliwości spotkania z Robertem Lewandowskim po rozmowie o jego przyszłości w reprezentacji?</w:t>
      </w:r>
      <w:r/>
    </w:p>
    <w:p>
      <w:r/>
      <w:r>
        <w:t xml:space="preserve">[SPEAKER_11] Ale ja już wcześniej powiedziałem, że dla mnie nigdy nie jest problemem rozmawiać z kimkolwiek. Nieraz możemy mieć z ludźmi inne zdanie, możemy patrzeć na sprawy inaczej. </w:t>
      </w:r>
      <w:r/>
    </w:p>
    <w:p>
      <w:r/>
      <w:r>
        <w:t>Jeżeli jest chęć i wola obu stron, to zawsze można się dogadać. Nie ma z tym najmniejszych problemów.</w:t>
      </w:r>
      <w:r/>
    </w:p>
    <w:p>
      <w:r/>
      <w:r>
        <w:t>[SPEAKER_00] Jarosław Tamczyk, Tygodnik Piłka Nożna:</w:t>
        <w:br/>
      </w:r>
      <w:r>
        <w:t>Panie trenerze, pozwolę sobie zadać pytanie nieco inaczej. Gdyby Robert nie przyjechał w piątek i nie zrobił tej, jak to nazwał, niespodzianki Kamilowi Grosickiemu na jego pożegnaniu, czy myśli Pan, że również wczoraj podjąłby taką, a nie inną decyzję dotyczącą zmiany kapitana?</w:t>
      </w:r>
      <w:r/>
    </w:p>
    <w:p>
      <w:r/>
      <w:r>
        <w:t>[SPEAKER_11] Wie Pan, że trudno jest w przyszłości grzebać. Był taki moment, że po meczach rozmawiałem z zawodnikami i ze sztabem. Dla dobra reprezentacji podjąłem taką decyzję.</w:t>
      </w:r>
      <w:r/>
    </w:p>
    <w:p>
      <w:r/>
      <w:r>
        <w:t>[SPEAKER_10] Łukasz Łuczyk: Panie trenerze, bardzo ogólnie odpowiada Pan na to najważniejsze pytanie, które zadajemy, czyli dlaczego. Więc zapytam jeszcze bardziej wprost: czy to jest tak, że od tej części sztabu lub części zawodników, o których Pan wspominał, usłyszał Pan, że tak będzie lepiej? Czy to oni zasugerowali zmianę kapitana i wtedy Pan tę decyzję podjął?</w:t>
      </w:r>
      <w:r/>
    </w:p>
    <w:p>
      <w:r/>
      <w:r>
        <w:t>Gdyby mógł Pan nieco więcej powiedzieć o samej rozmowie telefonicznej z Robertem — powiedział Pan, że Robert stwierdził, iż opaska kapitana nic nie znaczy i nic to nie zmieni. Czy to były jego jedyne słowa, czy mieli Panowie okazję wymienić jednak kilka zdań, nie wiem, „ucierać”?</w:t>
      </w:r>
      <w:r/>
    </w:p>
    <w:p>
      <w:r/>
      <w:r>
        <w:t xml:space="preserve">[SPEAKER_11] W chwilę rozmawialiśmy i to normalne, że się rozmawia. Jednak w momencie, gdy rozmawialiśmy i usłyszałem takie słowa, zdałem sobie sprawę, że ktoś może być zdenerwowany i inaczej to odbierać. </w:t>
      </w:r>
      <w:r/>
    </w:p>
    <w:p>
      <w:r/>
      <w:r>
        <w:t>Uważam jednak, że w momencie, w którym przekazałem tę informację, powiedziałem, że dla mnie będzie najlepiej, jeśli zmienimy kapitana. Zostanie Piotrek i taką decyzję podjąłem.</w:t>
      </w:r>
      <w:r/>
    </w:p>
    <w:p>
      <w:r/>
      <w:r>
        <w:t>[SPEAKER_04] Przemku, mam chęć zadać pytanie aktualne.</w:t>
      </w:r>
      <w:r/>
    </w:p>
    <w:p>
      <w:r/>
      <w:r>
        <w:t>[SPEAKER_11] Tak, prosimy.</w:t>
      </w:r>
      <w:r/>
    </w:p>
    <w:p>
      <w:r/>
      <w:r>
        <w:t>[SPEAKER_04] Wśród dwóch ostatnich pytań musimy już na treningu czekać za chwileczkę, Przemek i Dawid.</w:t>
      </w:r>
      <w:r/>
    </w:p>
    <w:p>
      <w:r/>
      <w:r>
        <w:t>[SPEAKER_09] Przemek, teraz super ekspresor. Chciałem dopytać, bo mówi Pan, że robi Pan to wszystko dla dobra drużyny. Jak rozumiem, zmienia Pan kapitana, ponieważ kapitan był zły.</w:t>
      </w:r>
      <w:r/>
    </w:p>
    <w:p>
      <w:r/>
      <w:r>
        <w:t>Pod jakim kątem Robert Lewandowski był złym kapitanem, a pod jakim kątem Piotr Zieliński będzie lepszym kapitanem?</w:t>
      </w:r>
      <w:r/>
    </w:p>
    <w:p>
      <w:r/>
      <w:r>
        <w:t>[SPEAKER_11] Dzisiaj ta drużyna potrzebuje takiej osoby jak Piotrek Zieliński. Uważam, że Piotrek jest bardzo dobrym człowiekiem, który wprowadza odpowiednią atmosferę oraz wspiera młodych zawodników. W życiu różnie bywa, dlatego następują zmiany.</w:t>
      </w:r>
      <w:r/>
    </w:p>
    <w:p>
      <w:r/>
      <w:r>
        <w:t>Ja uważam, że dla dobra reprezentacji, a także po to, abyśmy kontynuowali naszą grę w eliminacjach, warto wprowadzić taką zmianę. Uważam, że to jest dobra zmiana dla tej reprezentacji.</w:t>
      </w:r>
      <w:r/>
    </w:p>
    <w:p>
      <w:r/>
      <w:r>
        <w:t>[SPEAKER_02] To jeszcze na koniec dopytam: czy brak najlepszego piłkarza w historii dla tej reprezentacji jest dobrem tej reprezentacji? Chciałbym również zapytać o słowa Roberta Lewandowskiego z wywiadu, kiedy mówił, że rozmowa trwała kilka minut.</w:t>
      </w:r>
      <w:r/>
    </w:p>
    <w:p>
      <w:r/>
      <w:r>
        <w:t>Po kilku chwilach ukazała się komunikacja na stronie PZPN. Sposób, w jaki zostało to mi zakomunikowane, naprawdę jest dla mnie zaskakujący. Więc pytanie o to, że...</w:t>
      </w:r>
      <w:r/>
    </w:p>
    <w:p>
      <w:r/>
      <w:r>
        <w:t>[SPEAKER_11] No jest akurat. Przedstawiłem tutaj na początku czasowo, ile i jak to wyglądało. Godzina czasu była między naszą rozmową a ukazaniem się tego na stronie i jest to naturalna kolej rzeczy.</w:t>
      </w:r>
      <w:r/>
    </w:p>
    <w:p>
      <w:r/>
      <w:r>
        <w:t>Nigdy nie będzie dobrej chwili i nigdy nie będzie dobrego momentu na zmianę kapitana. Ja podjąłem taką decyzję, uważam, że jest ona dobra dla zespołu i zrobimy wszystko, żeby jutro wygrać to spotkanie, aby zadowolić kibiców. Dobro reprezentacji Polski jest dla mnie najważniejsze.</w:t>
      </w:r>
      <w:r/>
    </w:p>
    <w:p>
      <w:r/>
      <w:r>
        <w:t>Jeszcze raz dziękuję mu za te lata, które był z nami, bo na dzień dzisiejszy pożegnał się z kadrą, ale życie przynosi różne scenariusze.</w:t>
      </w:r>
      <w:r/>
    </w:p>
    <w:p>
      <w:r/>
      <w:r>
        <w:t xml:space="preserve">[SPEAKER_04] To było ostatnie pytanie. Bardzo Państwu dziękujemy. Dziękuję bardzo. </w:t>
      </w:r>
      <w:r/>
    </w:p>
    <w:p>
      <w:r/>
      <w:r>
        <w:t>Przez 15 minut trening będzie dla Państwa otwarty.</w:t>
      </w:r>
      <w:r/>
    </w:p>
    <w:p>
      <w:pPr>
        <w:pStyle w:val="Heading2"/>
      </w:pPr>
      <w:r>
        <w:t>Post na Facebook</w:t>
      </w:r>
      <w:r/>
    </w:p>
    <w:p>
      <w:r/>
      <w:r>
        <w:t>⚽️🔥 Wielkie zmiany w reprezentacji Polski! 🔥⚽️</w:t>
      </w:r>
      <w:r/>
    </w:p>
    <w:p>
      <w:r/>
      <w:r>
        <w:t xml:space="preserve">Dziś na konferencji prasowej selekcjoner Michał Probierz ogłosił, że nowym kapitanem naszej kadry został Piotr Zieliński! 🇵🇱✨ To ogromne wyróżnienie i wielka odpowiedzialność, którą Piotr przyjmuje z pełnym zaangażowaniem. </w:t>
      </w:r>
      <w:r/>
    </w:p>
    <w:p>
      <w:r/>
      <w:r>
        <w:t xml:space="preserve">Decyzja ta wiąże się z nieobecnością Roberta Lewandowskiego, który – jak wiemy – zrezygnował z gry w reprezentacji, przynajmniej na razie. Trener Probierz podkreślił, że zmiana kapitana to krok dla dobra drużyny i że Piotr jest idealną osobą, by poprowadzić zespół w tym trudnym momencie. </w:t>
      </w:r>
      <w:r/>
    </w:p>
    <w:p>
      <w:r/>
      <w:r>
        <w:t>Piotr Zieliński z kolei zapewnia, że skupia się na najbliższym meczu z Finlandią i zrobi wszystko, by zdobyć trzy punkty i dać kibicom dużo radości! 💪⚽️</w:t>
      </w:r>
      <w:r/>
    </w:p>
    <w:p>
      <w:r/>
      <w:r>
        <w:t>Czy to początek nowej ery w naszej reprezentacji? Czas pokaże, ale jedno jest pewne – serce i walka na boisku są teraz na pierwszym miejscu! ❤️🇵🇱</w:t>
      </w:r>
      <w:r/>
    </w:p>
    <w:p>
      <w:r/>
      <w:r>
        <w:t>Trzymamy kciuki za Piotra i całą drużynę! 🙌</w:t>
      </w:r>
      <w:r/>
    </w:p>
    <w:p>
      <w:pPr>
        <w:pStyle w:val="Heading1"/>
      </w:pPr>
      <w:r>
        <w:t>ReprezentacjaPolski #PiotrZieliński #NowyKapitan #MeczZFinlandią #PolskaPiłka #RazemSilniejsi #Kadra2024 #WalkaDoKońca</w:t>
      </w:r>
      <w:r/>
    </w:p>
    <w:p>
      <w:pPr>
        <w:pStyle w:val="Heading2"/>
      </w:pPr>
      <w:r>
        <w:t>Podpisy na Instagram</w:t>
      </w:r>
      <w:r/>
      <w:r/>
    </w:p>
    <w:p>
      <w:pPr>
        <w:pStyle w:val="ListNumber"/>
        <w:spacing w:line="240" w:lineRule="auto"/>
        <w:ind w:left="720"/>
      </w:pPr>
      <w:r/>
      <w:r/>
    </w:p>
    <w:p>
      <w:r/>
      <w:r>
        <w:t>"Nowy kapitan reprezentacji Polski – Piotr Zieliński gotowy do walki o zwycięstwa! 🇵🇱⚽ #KapitanZielinski #ReprezentacjaPolski"</w:t>
      </w:r>
      <w:r/>
      <w:r/>
    </w:p>
    <w:p>
      <w:pPr>
        <w:pStyle w:val="ListNumber"/>
        <w:spacing w:line="240" w:lineRule="auto"/>
        <w:ind w:left="720"/>
      </w:pPr>
      <w:r/>
      <w:r/>
    </w:p>
    <w:p>
      <w:r/>
      <w:r>
        <w:t>"Piotr Zieliński: 'To ogromne wyróżnienie i odpowiedzialność. Zrobię wszystko, by dać radość kibicom!' 💪 #PolskaReprezentacja #PiotrZielinski"</w:t>
      </w:r>
      <w:r/>
      <w:r/>
    </w:p>
    <w:p>
      <w:pPr>
        <w:pStyle w:val="ListNumber"/>
        <w:spacing w:line="240" w:lineRule="auto"/>
        <w:ind w:left="720"/>
      </w:pPr>
      <w:r/>
      <w:r/>
    </w:p>
    <w:p>
      <w:r/>
      <w:r>
        <w:t>"Zmiana kapitana to decyzja dla dobra drużyny. Czas i miejsce były kluczowe – mówi selekcjoner Michał Probierz. #NowyKapitan #Drużyna"</w:t>
      </w:r>
      <w:r/>
      <w:r/>
    </w:p>
    <w:p>
      <w:pPr>
        <w:pStyle w:val="ListNumber"/>
        <w:spacing w:line="240" w:lineRule="auto"/>
        <w:ind w:left="720"/>
      </w:pPr>
      <w:r/>
      <w:r/>
    </w:p>
    <w:p>
      <w:r/>
      <w:r>
        <w:t>"Piotr Zieliński o roli kapitana: 'Skupiamy się na jutrzejszym meczu i zdobyciu trzech punktów!' 🔥 #EliminacjeMŚ #Polska"</w:t>
      </w:r>
      <w:r/>
      <w:r/>
    </w:p>
    <w:p>
      <w:pPr>
        <w:pStyle w:val="ListNumber"/>
        <w:spacing w:line="240" w:lineRule="auto"/>
        <w:ind w:left="720"/>
      </w:pPr>
      <w:r/>
      <w:r/>
    </w:p>
    <w:p>
      <w:r/>
      <w:r>
        <w:t>"Robert Lewandowski zrezygnował z gry w reprezentacji? Piotr Zieliński: 'Szanuję jego decyzję, ale dla nas liczy się dobro zespołu.' #Lewandowski #Reprezentacja"</w:t>
      </w:r>
      <w:r/>
      <w:r/>
    </w:p>
    <w:p>
      <w:pPr>
        <w:pStyle w:val="ListNumber"/>
        <w:spacing w:line="240" w:lineRule="auto"/>
        <w:ind w:left="720"/>
      </w:pPr>
      <w:r/>
      <w:r/>
    </w:p>
    <w:p>
      <w:r/>
      <w:r>
        <w:t>"Atmosfera w drużynie? Piotr Zieliński: 'Jesteśmy zjednoczeni i gotowi do walki o zwycięstwo!' 🤝 #TeamSpirit #PolskaKadraa"</w:t>
      </w:r>
      <w:r/>
      <w:r/>
    </w:p>
    <w:p>
      <w:pPr>
        <w:pStyle w:val="ListNumber"/>
        <w:spacing w:line="240" w:lineRule="auto"/>
        <w:ind w:left="720"/>
      </w:pPr>
      <w:r/>
      <w:r/>
    </w:p>
    <w:p>
      <w:r/>
      <w:r>
        <w:t>"Piotr Zieliński o setnym meczu w reprezentacji: 'Wyobrażam go sobie zwycięsko i zrobię wszystko, by tak było!' 🏆 #100Meczów #Polska"</w:t>
      </w:r>
      <w:r/>
      <w:r/>
    </w:p>
    <w:p>
      <w:pPr>
        <w:pStyle w:val="ListNumber"/>
        <w:spacing w:line="240" w:lineRule="auto"/>
        <w:ind w:left="720"/>
      </w:pPr>
      <w:r/>
      <w:r/>
    </w:p>
    <w:p>
      <w:r/>
      <w:r>
        <w:t>"Selekcjoner Probierz: 'Zmiana kapitana była trudna, ale konieczna dla dobra drużyny.' #DecyzjeTrenera #ReprezentacjaPolski"</w:t>
      </w:r>
      <w:r/>
      <w:r/>
    </w:p>
    <w:p>
      <w:pPr>
        <w:pStyle w:val="ListNumber"/>
        <w:spacing w:line="240" w:lineRule="auto"/>
        <w:ind w:left="720"/>
      </w:pPr>
      <w:r/>
      <w:r/>
    </w:p>
    <w:p>
      <w:r/>
      <w:r>
        <w:t>"Piotr Zieliński otwarty na rozmowę z Robertem Lewandowskim – najpierw jednak ważny mecz! #Dialog #PolskaKadraa"</w:t>
      </w:r>
      <w:r/>
      <w:r/>
    </w:p>
    <w:p>
      <w:pPr>
        <w:pStyle w:val="ListNumber"/>
        <w:spacing w:line="240" w:lineRule="auto"/>
        <w:ind w:left="720"/>
      </w:pPr>
      <w:r/>
      <w:r/>
    </w:p>
    <w:p>
      <w:r/>
      <w:r>
        <w:t>"Przygotowania do meczu z Finlandią w pełni! Piotr Zieliński: 'Pokażemy, na co nas stać!' 🇵🇱⚽ #EliminacjeMŚ #Finlandia"</w:t>
      </w:r>
      <w:r/>
      <w:r/>
    </w:p>
    <w:p>
      <w:pPr>
        <w:pStyle w:val="ListNumber"/>
        <w:spacing w:line="240" w:lineRule="auto"/>
        <w:ind w:left="720"/>
      </w:pPr>
      <w:r/>
      <w:r/>
    </w:p>
    <w:p>
      <w:r/>
      <w:r>
        <w:t>"Trener Probierz: 'Reprezentacja to nie tylko trenerzy, to wszyscy Polacy. Wierzę w naszą drużynę!' #Polska #Wspólnota"</w:t>
      </w:r>
      <w:r/>
      <w:r/>
    </w:p>
    <w:p>
      <w:pPr>
        <w:pStyle w:val="ListNumber"/>
        <w:spacing w:line="240" w:lineRule="auto"/>
        <w:ind w:left="720"/>
      </w:pPr>
      <w:r/>
      <w:r/>
    </w:p>
    <w:p>
      <w:r/>
      <w:r>
        <w:t>"Piotr Zieliński: 'Jako kapitan chcę wprowadzać młodych zawodników i budować dobrą atmosferę.' #Lider #PrzyszłośćPolski"</w:t>
      </w:r>
      <w:r/>
      <w:r/>
    </w:p>
    <w:p>
      <w:pPr>
        <w:pStyle w:val="ListNumber"/>
        <w:spacing w:line="240" w:lineRule="auto"/>
        <w:ind w:left="720"/>
      </w:pPr>
      <w:r/>
      <w:r/>
    </w:p>
    <w:p>
      <w:r/>
      <w:r>
        <w:t>"Zmiany w kadrze to naturalna kolej rzeczy – mówi trener Probierz. Czas na nowy rozdział! #NowyStart #Reprezentacja"</w:t>
      </w:r>
      <w:r/>
      <w:r/>
    </w:p>
    <w:p>
      <w:pPr>
        <w:pStyle w:val="ListNumber"/>
        <w:spacing w:line="240" w:lineRule="auto"/>
        <w:ind w:left="720"/>
      </w:pPr>
      <w:r/>
      <w:r/>
    </w:p>
    <w:p>
      <w:r/>
      <w:r>
        <w:t>"Piotr Zieliński: 'Każdy z nas musi dać z siebie maksimum, by zdobyć trzy punkty!' 💥 #Motywacja #PolskaKadraa"</w:t>
      </w:r>
      <w:r/>
      <w:r/>
    </w:p>
    <w:p>
      <w:pPr>
        <w:pStyle w:val="ListNumber"/>
        <w:spacing w:line="240" w:lineRule="auto"/>
        <w:ind w:left="720"/>
      </w:pPr>
      <w:r/>
      <w:r/>
    </w:p>
    <w:p>
      <w:r/>
      <w:r>
        <w:t>"Trener Probierz dziękuje Robertowi Lewandowskiemu za lata w reprezentacji i otwiera drzwi na przyszłość. #Szacunek #Historia"</w:t>
      </w:r>
      <w:r/>
      <w:r/>
    </w:p>
    <w:p>
      <w:pPr>
        <w:pStyle w:val="ListNumber"/>
        <w:spacing w:line="240" w:lineRule="auto"/>
        <w:ind w:left="720"/>
      </w:pPr>
      <w:r/>
      <w:r/>
    </w:p>
    <w:p>
      <w:r/>
      <w:r>
        <w:t>"Piotr Zieliński przed ważnym meczem: 'Mam jeszcze trochę czasu, by przygotować słowa dla drużyny.' #KapitanMówi #Polska"</w:t>
      </w:r>
      <w:r/>
      <w:r/>
    </w:p>
    <w:p>
      <w:pPr>
        <w:pStyle w:val="ListNumber"/>
        <w:spacing w:line="240" w:lineRule="auto"/>
        <w:ind w:left="720"/>
      </w:pPr>
      <w:r/>
      <w:r/>
    </w:p>
    <w:p>
      <w:r/>
      <w:r>
        <w:t>"Walka i zwycięstwo – motto kapitana Piotra Zielińskiego i całej reprezentacji! 🇵🇱🔥 #WalkaDoKońca #PolskaPiłka"</w:t>
      </w:r>
      <w:r/>
      <w:r/>
    </w:p>
    <w:p>
      <w:pPr>
        <w:pStyle w:val="ListNumber"/>
        <w:spacing w:line="240" w:lineRule="auto"/>
        <w:ind w:left="720"/>
      </w:pPr>
      <w:r/>
      <w:r/>
    </w:p>
    <w:p>
      <w:r/>
      <w:r>
        <w:t>"Selekcjoner Probierz: 'Rozmowy telefoniczne to dziś norma, ważne, że decyzje są dla dobra zespołu.' #Profesjonalizm #Reprezentacja"</w:t>
      </w:r>
      <w:r/>
      <w:r/>
    </w:p>
    <w:p>
      <w:pPr>
        <w:pStyle w:val="ListNumber"/>
        <w:spacing w:line="240" w:lineRule="auto"/>
        <w:ind w:left="720"/>
      </w:pPr>
      <w:r/>
      <w:r/>
    </w:p>
    <w:p>
      <w:r/>
      <w:r>
        <w:t>"Piotr Zieliński: 'Reprezentacja to najważniejsza drużyna, w jakiej gram. Daję z siebie wszystko!' #Pasja #PolskaKadraa"</w:t>
      </w:r>
      <w:r/>
      <w:r/>
    </w:p>
    <w:p>
      <w:pPr>
        <w:pStyle w:val="ListNumber"/>
        <w:spacing w:line="240" w:lineRule="auto"/>
        <w:ind w:left="720"/>
      </w:pPr>
      <w:r/>
      <w:r/>
    </w:p>
    <w:p>
      <w:r/>
      <w:r>
        <w:t>"Jutrzejszy mecz to test charakteru i jedność drużyny – razem po zwycięstwo! 💪🇵🇱 #EliminacjeMŚ #Polska"</w:t>
      </w:r>
      <w:r/>
      <w:r/>
      <w:r/>
    </w:p>
    <w:p>
      <w:pPr>
        <w:pStyle w:val="Heading2"/>
      </w:pPr>
      <w:r>
        <w:t>Post na LinkedIn</w:t>
      </w:r>
      <w:r/>
    </w:p>
    <w:p>
      <w:r/>
      <w:r>
        <w:t xml:space="preserve">Zmiana kapitana reprezentacji Polski w piłce nożnej to temat, który w ostatnich dniach wzbudził wiele emocji i dyskusji. Michał Probierz, selekcjoner kadry, podjął decyzję o przekazaniu opaski Piotrowi Zielińskiemu, co wiązało się z rezygnacją Roberta Lewandowskiego z gry w reprezentacji pod jego wodzą. </w:t>
      </w:r>
      <w:r/>
    </w:p>
    <w:p>
      <w:r/>
      <w:r>
        <w:t>Piotr Zieliński, nowy kapitan, podkreśla, że to dla niego ogromny zaszczyt i odpowiedzialność. Skupia się na dobru drużyny i zapowiada, że zrobi wszystko, by osiągać jak najlepsze wyniki i dawać radość kibicom. Mimo trudnej sytuacji, zespół koncentruje się na nadchodzącym meczu eliminacyjnym z Finlandią, który jest kluczowy dla dalszych losów reprezentacji.</w:t>
      </w:r>
      <w:r/>
    </w:p>
    <w:p>
      <w:r/>
      <w:r>
        <w:t>Trener Probierz wyjaśnia, że decyzja była wynikiem rozmów z zawodnikami i sztabem, a także jego przekonania, że zmiana kapitana jest potrzebna dla dobra zespołu. Podkreśla szacunek dla Lewandowskiego jako wybitnego piłkarza i zaznacza, że drzwi do reprezentacji pozostają dla niego otwarte.</w:t>
      </w:r>
      <w:r/>
    </w:p>
    <w:p>
      <w:r/>
      <w:r>
        <w:t>Ta sytuacja pokazuje, jak ważne są w sporcie nie tylko umiejętności indywidualne, ale także atmosfera w drużynie, komunikacja i wspólne cele. Liderstwo w zespole to nie tylko opaska na ramieniu, ale przede wszystkim odpowiedzialność za jedność i motywację całej grupy.</w:t>
      </w:r>
      <w:r/>
    </w:p>
    <w:p>
      <w:pPr>
        <w:pStyle w:val="Heading1"/>
      </w:pPr>
      <w:r>
        <w:t>ReprezentacjaPolski #PiłkaNożna #Liderstwo #ZarządzanieZespołem #MichałProbierz #PiotrZieliński #RobertLewandowski #Sport #Motywacja #Teamwork</w:t>
      </w:r>
      <w:r/>
    </w:p>
    <w:p>
      <w:pPr>
        <w:pStyle w:val="Heading2"/>
      </w:pPr>
      <w:r>
        <w:t>Newsletter</w:t>
      </w:r>
      <w:r/>
    </w:p>
    <w:p>
      <w:r/>
      <w:r>
        <w:t>Szanowni Państwo,</w:t>
      </w:r>
      <w:r/>
    </w:p>
    <w:p>
      <w:r/>
      <w:r>
        <w:t>W najnowszym wydaniu naszego newslettera przybliżamy kulisy ważnych wydarzeń w reprezentacji Polski w piłce nożnej. Podczas konferencji prasowej selekcjoner Michał Probierz oraz nowy kapitan drużyny, Piotr Zieliński, podzielili się swoimi refleksjami na temat ostatnich zmian i wyzwań, które stoją przed zespołem.</w:t>
      </w:r>
      <w:r/>
    </w:p>
    <w:p>
      <w:r/>
      <w:r>
        <w:t>Najważniejszym tematem była zmiana kapitana reprezentacji. Po decyzji trenera Probierza opaskę kapitańską przejął Piotr Zieliński, co wiąże się z dużą odpowiedzialnością i wyróżnieniem dla zawodnika. Piotr podkreślił, że zrobi wszystko, aby prowadzić drużynę do zwycięstw i dawać radość kibicom.</w:t>
      </w:r>
      <w:r/>
    </w:p>
    <w:p>
      <w:r/>
      <w:r>
        <w:t>W rozmowie poruszono także kwestię absencji Roberta Lewandowskiego, który ogłosił, że nie będzie grał w reprezentacji, dopóki selekcjonerem jest Michał Probierz. Piotr Zieliński zaznaczył, że szanuje decyzję Roberta i skupia się na dobru drużyny oraz przygotowaniach do ważnego meczu eliminacyjnego z Finlandią.</w:t>
      </w:r>
      <w:r/>
    </w:p>
    <w:p>
      <w:r/>
      <w:r>
        <w:t>Selekcjoner Probierz wyjaśnił, że decyzja o zmianie kapitana była przemyślana i podjęta po konsultacjach z zawodnikami i sztabem. Podkreślił, że choć Robert Lewandowski jest legendą polskiej piłki, to dla dobra zespołu konieczne było wprowadzenie zmian. Trener zaznaczył również, że drzwi reprezentacji pozostają otwarte dla każdego zawodnika, a atmosfera w drużynie jest skupiona na osiąganiu jak najlepszych wyników.</w:t>
      </w:r>
      <w:r/>
    </w:p>
    <w:p>
      <w:r/>
      <w:r>
        <w:t>Przed drużyną ważne wyzwanie – mecz z Finlandią, który będzie kluczowy w eliminacjach Mistrzostw Świata. Piotr Zieliński zapewnił, że zespół jest dobrze przygotowany i zmotywowany, by zdobyć trzy punkty.</w:t>
      </w:r>
      <w:r/>
    </w:p>
    <w:p>
      <w:r/>
      <w:r>
        <w:t>Zapraszamy do śledzenia dalszych informacji i wspierania naszej reprezentacji w nadchodzących spotkaniach!</w:t>
      </w:r>
      <w:r/>
    </w:p>
    <w:p>
      <w:r/>
      <w:r>
        <w:t>Z piłkarskim pozdrowieniem,</w:t>
        <w:br/>
      </w:r>
      <w:r>
        <w:t>[Twoja Firma / Redakcja Newslettera]</w:t>
      </w:r>
      <w:r/>
    </w:p>
    <w:p>
      <w:pPr>
        <w:pStyle w:val="Heading2"/>
      </w:pPr>
      <w:r>
        <w:t>Treść pod SEO</w:t>
      </w:r>
      <w:r/>
    </w:p>
    <w:p>
      <w:r/>
      <w:r>
        <w:t>Alternatywne tytuły: 1. "Piotr Zieliński nowym kapitanem reprezentacji Polski – kulisy decyzji i reakcje zespołu" 2. "Robert Lewandowski rezygnuje z opaski kapitana – co dalej z reprezentacją Polski?" 3. "Michał Probierz o zmianie kapitana: dlaczego Zieliński przejął opaskę Lewandowskiego?" 4. "Konflikt w kadrze Polski: Lewandowski kontra Probierz – jak wpłynie na drużynę?" 5. "Setny mecz Piotra Zielińskiego i nowa era w reprezentacji Polski – wywiad i analiza"</w:t>
      </w:r>
      <w:r/>
    </w:p>
    <w:p>
      <w:r/>
      <w:r>
        <w:t>Słowa kluczowe: - zmiana kapitana reprezentacji Polski - Piotr Zieliński kapitan kadry - Robert Lewandowski rezygnacja z reprezentacji - Michał Probierz decyzja kapitańska - konflikt w polskiej drużynie narodowej - reakcje zespołu na odebranie opaski - eliminacje Mistrzostw Świata 2024 - atmosfera w polskiej kadrze piłkarskiej - komunikacja PZPN i media społecznościowe - rola kapitana w piłce nożnej - zarządzanie kryzysem w drużynie - wpływ decyzji trenera na zespół - piłkarskie przywództwo w Polsce - przyszłość Roberta Lewandowskiego w kadrze - przygotowania do meczu z Finlandią</w:t>
      </w:r>
      <w:r/>
    </w:p>
    <w:p>
      <w:r/>
      <w:r>
        <w:t>Meta opis: Wywiad i analiza decyzji Michała Probierza o zmianie kapitana reprezentacji Polski – Piotr Zieliński przejmuje opaskę po Robertzie Lewandowskim, który zrezygnował z gry w kadrze. Poznaj kulisy, reakcje zespołu oraz plany na eliminacje Mistrzostw Świata 2024.</w:t>
      </w:r>
      <w:r/>
    </w:p>
    <w:p>
      <w:r/>
      <w:r>
        <w:t>Propozycje artykułów rozszerzających treść:</w:t>
      </w:r>
      <w:r/>
      <w:r/>
    </w:p>
    <w:p>
      <w:pPr>
        <w:pStyle w:val="ListNumber"/>
        <w:spacing w:line="240" w:lineRule="auto"/>
        <w:ind w:left="720"/>
      </w:pPr>
      <w:r/>
      <w:r>
        <w:t>Tytuł: "Psychologia kapitanatu w piłce nożnej – jak zmiana lidera wpływa na drużynę?" Plan:</w:t>
      </w:r>
      <w:r/>
    </w:p>
    <w:p>
      <w:pPr>
        <w:pStyle w:val="ListNumber"/>
        <w:spacing w:line="240" w:lineRule="auto"/>
        <w:ind w:left="720"/>
      </w:pPr>
      <w:r/>
      <w:r>
        <w:t>Rola kapitana w budowaniu atmosfery i motywacji zespołu</w:t>
      </w:r>
      <w:r/>
    </w:p>
    <w:p>
      <w:pPr>
        <w:pStyle w:val="ListNumber"/>
        <w:spacing w:line="240" w:lineRule="auto"/>
        <w:ind w:left="720"/>
      </w:pPr>
      <w:r/>
      <w:r>
        <w:t>Przykłady znanych zmian kapitanów w historii piłki nożnej</w:t>
      </w:r>
      <w:r/>
    </w:p>
    <w:p>
      <w:pPr>
        <w:pStyle w:val="ListNumber"/>
        <w:spacing w:line="240" w:lineRule="auto"/>
        <w:ind w:left="720"/>
      </w:pPr>
      <w:r/>
      <w:r>
        <w:t>Analiza sytuacji Zieliński vs Lewandowski w kontekście psychologicznym</w:t>
      </w:r>
      <w:r/>
    </w:p>
    <w:p>
      <w:pPr>
        <w:pStyle w:val="ListNumber"/>
        <w:spacing w:line="240" w:lineRule="auto"/>
        <w:ind w:left="720"/>
      </w:pPr>
      <w:r/>
      <w:r/>
    </w:p>
    <w:p>
      <w:r/>
      <w:r>
        <w:t>Wskazówki dla trenerów zarządzających zmianami liderów Słowa kluczowe: psychologia kapitanatu, zmiana lidera w piłce, motywacja drużyny, zarządzanie zespołem, kapitan a wyniki</w:t>
      </w:r>
      <w:r/>
      <w:r/>
    </w:p>
    <w:p>
      <w:pPr>
        <w:pStyle w:val="ListNumber"/>
        <w:spacing w:line="240" w:lineRule="auto"/>
        <w:ind w:left="720"/>
      </w:pPr>
      <w:r/>
      <w:r/>
    </w:p>
    <w:p>
      <w:r/>
      <w:r>
        <w:t>Tytuł: "Robert Lewandowski i jego wpływ na reprezentację Polski – legenda czy kontrowersje?" Plan:</w:t>
      </w:r>
      <w:r/>
      <w:r/>
    </w:p>
    <w:p>
      <w:pPr>
        <w:pStyle w:val="ListNumber"/>
        <w:spacing w:line="240" w:lineRule="auto"/>
        <w:ind w:left="720"/>
      </w:pPr>
      <w:r/>
      <w:r>
        <w:t>Kariera i osiągnięcia Roberta Lewandowskiego w kadrze</w:t>
      </w:r>
      <w:r/>
    </w:p>
    <w:p>
      <w:pPr>
        <w:pStyle w:val="ListNumber"/>
        <w:spacing w:line="240" w:lineRule="auto"/>
        <w:ind w:left="720"/>
      </w:pPr>
      <w:r/>
      <w:r>
        <w:t>Analiza ostatnich wydarzeń i ich wpływ na jego wizerunek</w:t>
      </w:r>
      <w:r/>
    </w:p>
    <w:p>
      <w:pPr>
        <w:pStyle w:val="ListNumber"/>
        <w:spacing w:line="240" w:lineRule="auto"/>
        <w:ind w:left="720"/>
      </w:pPr>
      <w:r/>
      <w:r>
        <w:t>Reakcje kibiców i ekspertów na decyzję o rezygnacji z opaski</w:t>
      </w:r>
      <w:r/>
    </w:p>
    <w:p>
      <w:pPr>
        <w:pStyle w:val="ListNumber"/>
        <w:spacing w:line="240" w:lineRule="auto"/>
        <w:ind w:left="720"/>
      </w:pPr>
      <w:r/>
      <w:r/>
    </w:p>
    <w:p>
      <w:r/>
      <w:r>
        <w:t>Możliwe scenariusze powrotu do reprezentacji Słowa kluczowe: Robert Lewandowski kariera, Lewandowski kontrowersje, legenda polskiej piłki, powrót do kadry, opinie ekspertów</w:t>
      </w:r>
      <w:r/>
      <w:r/>
    </w:p>
    <w:p>
      <w:pPr>
        <w:pStyle w:val="ListNumber"/>
        <w:spacing w:line="240" w:lineRule="auto"/>
        <w:ind w:left="720"/>
      </w:pPr>
      <w:r/>
      <w:r/>
    </w:p>
    <w:p>
      <w:r/>
      <w:r>
        <w:t>Tytuł: "Michał Probierz – trener w ogniu krytyki i decyzji. Jak prowadzi reprezentację Polski?" Plan:</w:t>
      </w:r>
      <w:r/>
      <w:r/>
    </w:p>
    <w:p>
      <w:pPr>
        <w:pStyle w:val="ListNumber"/>
        <w:spacing w:line="240" w:lineRule="auto"/>
        <w:ind w:left="720"/>
      </w:pPr>
      <w:r/>
      <w:r>
        <w:t>Sylwetka Michała Probierza jako selekcjonera</w:t>
      </w:r>
      <w:r/>
    </w:p>
    <w:p>
      <w:pPr>
        <w:pStyle w:val="ListNumber"/>
        <w:spacing w:line="240" w:lineRule="auto"/>
        <w:ind w:left="720"/>
      </w:pPr>
      <w:r/>
      <w:r>
        <w:t>Kluczowe decyzje i ich konsekwencje dla drużyny</w:t>
      </w:r>
      <w:r/>
    </w:p>
    <w:p>
      <w:pPr>
        <w:pStyle w:val="ListNumber"/>
        <w:spacing w:line="240" w:lineRule="auto"/>
        <w:ind w:left="720"/>
      </w:pPr>
      <w:r/>
      <w:r>
        <w:t>Analiza stylu zarządzania i komunikacji z zawodnikami</w:t>
      </w:r>
      <w:r/>
    </w:p>
    <w:p>
      <w:pPr>
        <w:pStyle w:val="ListNumber"/>
        <w:spacing w:line="240" w:lineRule="auto"/>
        <w:ind w:left="720"/>
      </w:pPr>
      <w:r/>
      <w:r/>
    </w:p>
    <w:p>
      <w:r/>
      <w:r>
        <w:t>Przyszłość reprezentacji pod jego wodzą Słowa kluczowe: Michał Probierz trener, selekcjoner reprezentacji Polski, zarządzanie drużyną, decyzje trenerskie, styl prowadzenia zespołu</w:t>
      </w:r>
      <w:r/>
      <w:r/>
    </w:p>
    <w:p>
      <w:pPr>
        <w:pStyle w:val="ListNumber"/>
        <w:spacing w:line="240" w:lineRule="auto"/>
        <w:ind w:left="720"/>
      </w:pPr>
      <w:r/>
      <w:r/>
    </w:p>
    <w:p>
      <w:r/>
      <w:r>
        <w:t>Tytuł: "Eliminacje Mistrzostw Świata 2024 – jak zmiany w kadrze wpłyną na szanse Polski?" Plan:</w:t>
      </w:r>
      <w:r/>
      <w:r/>
    </w:p>
    <w:p>
      <w:pPr>
        <w:pStyle w:val="ListNumber"/>
        <w:spacing w:line="240" w:lineRule="auto"/>
        <w:ind w:left="720"/>
      </w:pPr>
      <w:r/>
      <w:r>
        <w:t>Aktualna sytuacja w tabeli eliminacji</w:t>
      </w:r>
      <w:r/>
    </w:p>
    <w:p>
      <w:pPr>
        <w:pStyle w:val="ListNumber"/>
        <w:spacing w:line="240" w:lineRule="auto"/>
        <w:ind w:left="720"/>
      </w:pPr>
      <w:r/>
      <w:r>
        <w:t>Analiza siły rywali, ze szczególnym uwzględnieniem Finlandii</w:t>
      </w:r>
      <w:r/>
    </w:p>
    <w:p>
      <w:pPr>
        <w:pStyle w:val="ListNumber"/>
        <w:spacing w:line="240" w:lineRule="auto"/>
        <w:ind w:left="720"/>
      </w:pPr>
      <w:r/>
      <w:r>
        <w:t>Wpływ zmiany kapitana i absencji Lewandowskiego na taktykę</w:t>
      </w:r>
      <w:r/>
    </w:p>
    <w:p>
      <w:pPr>
        <w:pStyle w:val="ListNumber"/>
        <w:spacing w:line="240" w:lineRule="auto"/>
        <w:ind w:left="720"/>
      </w:pPr>
      <w:r/>
      <w:r/>
    </w:p>
    <w:p>
      <w:r/>
      <w:r>
        <w:t>Prognozy ekspertów i możliwe scenariusze Słowa kluczowe: eliminacje MŚ 2024, reprezentacja Polski szanse, mecz z Finlandią, taktyka kadry, absencja Lewandowskiego</w:t>
      </w:r>
      <w:r/>
      <w:r/>
    </w:p>
    <w:p>
      <w:pPr>
        <w:pStyle w:val="ListNumber"/>
        <w:spacing w:line="240" w:lineRule="auto"/>
        <w:ind w:left="720"/>
      </w:pPr>
      <w:r/>
      <w:r/>
    </w:p>
    <w:p>
      <w:r/>
      <w:r>
        <w:t>Tytuł: "Komunikacja kryzysowa w sporcie – jak PZPN i sztab radzą sobie z medialnym zamieszaniem?" Plan:</w:t>
      </w:r>
      <w:r/>
      <w:r/>
    </w:p>
    <w:p>
      <w:pPr>
        <w:pStyle w:val="ListNumber"/>
        <w:spacing w:line="240" w:lineRule="auto"/>
        <w:ind w:left="720"/>
      </w:pPr>
      <w:r/>
      <w:r>
        <w:t>Przegląd sytuacji kryzysowej wokół zmiany kapitana</w:t>
      </w:r>
      <w:r/>
    </w:p>
    <w:p>
      <w:pPr>
        <w:pStyle w:val="ListNumber"/>
        <w:spacing w:line="240" w:lineRule="auto"/>
        <w:ind w:left="720"/>
      </w:pPr>
      <w:r/>
      <w:r>
        <w:t>Rola mediów społecznościowych i oficjalnych komunikatów</w:t>
      </w:r>
      <w:r/>
    </w:p>
    <w:p>
      <w:pPr>
        <w:pStyle w:val="ListNumber"/>
        <w:spacing w:line="240" w:lineRule="auto"/>
        <w:ind w:left="720"/>
      </w:pPr>
      <w:r/>
      <w:r>
        <w:t>Strategie komunikacji PZPN i sztabu trenerskiego</w:t>
      </w:r>
      <w:r/>
    </w:p>
    <w:p>
      <w:pPr>
        <w:pStyle w:val="ListNumber"/>
        <w:spacing w:line="240" w:lineRule="auto"/>
        <w:ind w:left="720"/>
      </w:pPr>
      <w:r/>
      <w:r>
        <w:t>Wnioski i rekomendacje na przyszłość Słowa kluczowe: komunikacja kryzysowa sport, PZPN media, zarządzanie kryzysem, komunikaty prasowe, media społecznościowe w sporcie</w:t>
      </w:r>
      <w:r/>
      <w:r/>
    </w:p>
    <w:p>
      <w:pPr>
        <w:pStyle w:val="Heading2"/>
      </w:pPr>
      <w:r>
        <w:t>Streszczenie</w:t>
      </w:r>
      <w:r/>
    </w:p>
    <w:p>
      <w:pPr>
        <w:pStyle w:val="Heading1"/>
      </w:pPr>
      <w:r>
        <w:t>Zmiana kapitana reprezentacji Polski: kulisy decyzji i reakcje zespołu</w:t>
      </w:r>
      <w:r/>
    </w:p>
    <w:p>
      <w:r/>
      <w:r>
        <w:t>W ostatnich dniach polska piłka nożna przeżywała burzliwy okres związany z decyzją o zmianie kapitana reprezentacji Polski. Selekcjoner Michał Probierz podjął decyzję o odebraniu opaski Roberta Lewandowskiego i powierzeniu jej Piotrowi Zielińskiemu. Ta zmiana wywołała wiele emocji, zarówno wśród zawodników, jak i kibiców oraz mediów. Poniżej przedstawiamy szczegółowe omówienie całej sytuacji, bazując na wypowiedziach selekcjonera, nowego kapitana oraz dziennikarzy obecnych na konferencji prasowej.</w:t>
      </w:r>
      <w:r/>
    </w:p>
    <w:p>
      <w:pPr>
        <w:pStyle w:val="Heading2"/>
      </w:pPr>
      <w:r>
        <w:t>Opóźniony przyjazd i obecność kluczowych postaci</w:t>
      </w:r>
      <w:r/>
    </w:p>
    <w:p>
      <w:r/>
      <w:r>
        <w:t>Ze względu na korki, przyjazd na konferencję prasową reprezentacji Polski był nieco opóźniony. W spotkaniu uczestniczyli selekcjoner Michał Probierz oraz nowy kapitan drużyny, Piotr Zieliński. W pierwszej części konferencji pytania kierowano wyłącznie do zawodnika, co pozwoliło skupić się na jego perspektywie w obliczu zaistniałych wydarzeń.</w:t>
      </w:r>
      <w:r/>
    </w:p>
    <w:p>
      <w:pPr>
        <w:pStyle w:val="Heading2"/>
      </w:pPr>
      <w:r>
        <w:t>Piotr Zieliński o roli kapitana i odpowiedzialności</w:t>
      </w:r>
      <w:r/>
    </w:p>
    <w:p>
      <w:r/>
      <w:r>
        <w:t>Piotr Zieliński podkreślił, że pełnienie funkcji kapitana reprezentacji Polski to dla niego ogromne wyróżnienie i wielka odpowiedzialność wobec kolegów z drużyny, sztabu oraz kibiców. Zobowiązał się do dawania z siebie wszystkiego, aby osiągać jak najlepsze wyniki i przynosić radość fanom.</w:t>
      </w:r>
      <w:r/>
    </w:p>
    <w:p>
      <w:r/>
      <w:r>
        <w:t>W odpowiedzi na pytanie o sytuację z Robertem Lewandowskim, Zieliński nie chciał komentować decyzji selekcjonera ani zachowania byłego kapitana przy odbieraniu opaski. Podkreślił jednak, że Lewandowski jest wybitnym piłkarzem i decyzję trenera szanuje z pełnym wyróżnieniem, skupiając się na swojej roli i przyszłości zespołu.</w:t>
      </w:r>
      <w:r/>
    </w:p>
    <w:p>
      <w:pPr>
        <w:pStyle w:val="Heading2"/>
      </w:pPr>
      <w:r>
        <w:t>Reakcja zespołu na zmianę kapitana</w:t>
      </w:r>
      <w:r/>
    </w:p>
    <w:p>
      <w:r/>
      <w:r>
        <w:t>Na pytanie o pierwsze myśli Zielińskiego po ogłoszeniu nominacji na kapitana i deklaracji Lewandowskiego o niegraniu w reprezentacji pod wodzą Probierza, zawodnik odpowiedział, że dla niego reprezentacja to najważniejsza drużyna, w której gra, i że każdy podchodzi do takich decyzji na swój sposób. Zespół koncentruje się na dobru drużyny i przygotowaniach do ważnego meczu eliminacyjnego z Finlandią.</w:t>
      </w:r>
      <w:r/>
    </w:p>
    <w:p>
      <w:r/>
      <w:r>
        <w:t>Zieliński zaznaczył, że choć temat zmiany kapitana był szeroko omawiany w mediach, w drużynie najważniejsze jest skupienie na nadchodzącym spotkaniu i zdobyciu trzech punktów. Zapewnił, że jeśli będzie mógł zagrać w jutrzejszym meczu, dołoży wszelkich starań, aby uczcić swoje setne spotkanie w reprezentacji zwycięstwem.</w:t>
      </w:r>
      <w:r/>
    </w:p>
    <w:p>
      <w:pPr>
        <w:pStyle w:val="Heading2"/>
      </w:pPr>
      <w:r>
        <w:t>Brak kontaktu z Robertem Lewandowskim i rola kapitana w trudnej sytuacji</w:t>
      </w:r>
      <w:r/>
    </w:p>
    <w:p>
      <w:r/>
      <w:r>
        <w:t>Zieliński przyznał, że nie miał jeszcze okazji porozmawiać z Lewandowskim po nominacji na kapitana i nie wie, czy do takiego kontaktu dojdzie. Jest jednak otwarty na rozmowę, jeśli zajdzie taka potrzeba, choć podkreślił, że najpierw priorytetem jest mecz z Finlandią.</w:t>
      </w:r>
      <w:r/>
    </w:p>
    <w:p>
      <w:r/>
      <w:r>
        <w:t>W kwestii atmosfery w drużynie po zmianie kapitana, Zieliński podkreślił, że najważniejsze jest dobro zespołu i każdy zawodnik musi dać z siebie maksimum, aby osiągnąć sukces. Nie dostrzega rozbicia w drużynie, a raczej skupienie na wspólnym celu.</w:t>
      </w:r>
      <w:r/>
    </w:p>
    <w:p>
      <w:pPr>
        <w:pStyle w:val="Heading2"/>
      </w:pPr>
      <w:r>
        <w:t>Selekcjoner Michał Probierz o kulisach decyzji</w:t>
      </w:r>
      <w:r/>
    </w:p>
    <w:p>
      <w:r/>
      <w:r>
        <w:t>Trener Michał Probierz rozpoczął swoją wypowiedź od podziękowań dla GKS Katowice za udostępnienie fantastycznych warunków do przygotowań. Następnie szczegółowo opisał przebieg wydarzeń związanych ze zmianą kapitana.</w:t>
      </w:r>
      <w:r/>
    </w:p>
    <w:p>
      <w:r/>
      <w:r>
        <w:t>Probierz wyjaśnił, że decyzja o zmianie kapitana zapadła po meczu z Mołdawią, po rozmowach z zawodnikami i członkami sztabu oraz dniu na przemyślenia. Uznał, że nadszedł odpowiedni moment, aby powierzyć opaskę Piotrowi Zielińskiemu, co miało na celu wzmocnienie drużyny.</w:t>
      </w:r>
      <w:r/>
    </w:p>
    <w:p>
      <w:r/>
      <w:r>
        <w:t>Trener przyznał, że rozmawiał z Robertem Lewandowskim telefonicznie, przekazując mu decyzję o odebraniu opaski. Lewandowski miał stwierdzić, że opaska nic nie znaczy i nie zmieni sytuacji. Probierz podkreślił, że decyzja jest jego i nie zamierza jej cofać.</w:t>
      </w:r>
      <w:r/>
    </w:p>
    <w:p>
      <w:r/>
      <w:r>
        <w:t>Po ogłoszeniu decyzji odbyło się zebranie sztabu i zawodników, podczas którego Zieliński wygłosił motywującą mowę, a zespół wyraził mu wsparcie. Probierz zaznaczył, że mimo trudności i emocji, reprezentacja jest najważniejsza i drzwi do niej pozostają otwarte dla każdego zawodnika, w tym Lewandowskiego.</w:t>
      </w:r>
      <w:r/>
    </w:p>
    <w:p>
      <w:pPr>
        <w:pStyle w:val="Heading2"/>
      </w:pPr>
      <w:r>
        <w:t>Odpowiedzi na pytania dziennikarzy: napięcia, pojednanie i przyszłość</w:t>
      </w:r>
      <w:r/>
    </w:p>
    <w:p>
      <w:r/>
      <w:r>
        <w:t>Probierz odniósł się do pytań o ewentualne napięcia między nim a Lewandowskim, w tym do plotek o złośliwym puszczeniu piosenki Sylwii Grzeszczak. Trener stwierdził, że każdy ma swój gust muzyczny i nie widzi w tym problemu.</w:t>
      </w:r>
      <w:r/>
    </w:p>
    <w:p>
      <w:r/>
      <w:r>
        <w:t>Na pytanie o sposób przekazania decyzji trener podkreślił, że rozmowy telefoniczne są dziś naturalne i nie miały na celu urażenia nikogo. Zaznaczył, że decyzja była trudna, ale konieczna dla dobra zespołu.</w:t>
      </w:r>
      <w:r/>
    </w:p>
    <w:p>
      <w:r/>
      <w:r>
        <w:t>W kwestii możliwości pojednania i powrotu Lewandowskiego do reprezentacji, Probierz wyraził otwartość na rozmowy i podkreślił, że nigdy nie zamyka drzwi przed żadnym zawodnikiem. Zaznaczył jednak, że na razie priorytetem jest przygotowanie do najbliższego meczu.</w:t>
      </w:r>
      <w:r/>
    </w:p>
    <w:p>
      <w:pPr>
        <w:pStyle w:val="Heading2"/>
      </w:pPr>
      <w:r>
        <w:t>Motywacje i opinie trenera o zmianie kapitana</w:t>
      </w:r>
      <w:r/>
    </w:p>
    <w:p>
      <w:r/>
      <w:r>
        <w:t>Probierz wyjaśnił, że decyzja o zmianie kapitana nie była impulsywna, lecz wynikała z analizy sytuacji i rozmów z wieloma osobami w drużynie. Podkreślił, że Zieliński jest osobą, która potrafi wprowadzać dobrą atmosferę i wspierać młodszych zawodników, co jest obecnie potrzebne reprezentacji.</w:t>
      </w:r>
      <w:r/>
    </w:p>
    <w:p>
      <w:r/>
      <w:r>
        <w:t>Trener zaznaczył, że zmiana kapitana to forma terapii szokowej, mająca na celu wzmocnienie zespołu i poprawę wyników. Przyznał, że decyzja była trudna, zwłaszcza wobec legendy polskiej piłki, ale konieczna dla dobra drużyny.</w:t>
      </w:r>
      <w:r/>
    </w:p>
    <w:p>
      <w:pPr>
        <w:pStyle w:val="Heading2"/>
      </w:pPr>
      <w:r>
        <w:t>Stan zdrowia Piotra Zielińskiego i przygotowania do meczu z Finlandią</w:t>
      </w:r>
      <w:r/>
    </w:p>
    <w:p>
      <w:r/>
      <w:r>
        <w:t>Zieliński poinformował, że czuje się dobrze po niedawnym urazie i liczy na pełny udział w treningu przed meczem z Finlandią. Podkreślił, że zrobi wszystko, aby pomóc drużynie w ważnym spotkaniu eliminacyjnym.</w:t>
      </w:r>
      <w:r/>
    </w:p>
    <w:p>
      <w:pPr>
        <w:pStyle w:val="Heading2"/>
      </w:pPr>
      <w:r>
        <w:t>Podsumowanie i perspektywy na przyszłość</w:t>
      </w:r>
      <w:r/>
    </w:p>
    <w:p>
      <w:r/>
      <w:r>
        <w:t>Sytuacja związana ze zmianą kapitana reprezentacji Polski to jedno z najważniejszych wydarzeń ostatnich dni w polskiej piłce. Decyzja selekcjonera Michała Probierza, choć kontrowersyjna, została podjęta z myślą o dobru zespołu i jego dalszym rozwoju. Piotr Zieliński, jako nowy kapitan, zobowiązał się do pełnienia swojej roli z pełnym zaangażowaniem.</w:t>
      </w:r>
      <w:r/>
    </w:p>
    <w:p>
      <w:r/>
      <w:r>
        <w:t>Mimo napięć i emocji, zarówno trener, jak i zawodnicy podkreślają, że najważniejsza jest reprezentacja i jej sukcesy. Otwartość na dialog i pojednanie pozostaje, a przyszłość pokaże, czy Robert Lewandowski zdecyduje się wrócić do drużyny narodowej.</w:t>
      </w:r>
      <w:r/>
    </w:p>
    <w:p>
      <w:r/>
      <w:r>
        <w:t>W najbliższym czasie reprezentacja Polski skoncentruje się na przygotowaniach do kluczowego meczu eliminacyjnego z Finlandią, który może mieć istotne znaczenie dla dalszych losów drużyny w kwalifikacjach do Mistrzostw Świata.</w:t>
      </w:r>
      <w:r/>
    </w:p>
    <w:p>
      <w:pPr>
        <w:pStyle w:val="Heading2"/>
      </w:pPr>
      <w:r>
        <w:t>Twitter</w:t>
      </w:r>
      <w:r/>
    </w:p>
    <w:p>
      <w:r/>
      <w:r>
        <w:t>1/10 ⚽️ Wielka zmiana w reprezentacji Polski! Michał Probierz zdecydował się odebrać opaskę kapitana Robertowi Lewandowskiemu i powierzyć ją Piotrowi Zielińskiemu. To decyzja, która wywołała spore emocje i wstrząsnęła drużyną. #Reprezentacja #Lewandowski #Zielinski</w:t>
      </w:r>
      <w:r/>
    </w:p>
    <w:p>
      <w:r/>
      <w:r>
        <w:t>2/10 Piotr Zieliński, nowy kapitan, podkreśla, że to dla niego ogromny zaszczyt i odpowiedzialność. Skupia się na dobru drużyny i zapowiada walkę o zwycięstwo w jutrzejszym meczu eliminacji MŚ z Finlandią. #Kapitan #Polska</w:t>
      </w:r>
      <w:r/>
    </w:p>
    <w:p>
      <w:r/>
      <w:r>
        <w:t>3/10 Co z Robertem Lewandowskim? Selekcjoner Probierz przekazał mu decyzję telefonicznie. Lewandowski stwierdził, że opaska nic nie znaczy i ogłosił, że nie będzie grał w kadrze, dopóki trenerem jest Probierz. #Lewandowski #Probierz</w:t>
      </w:r>
      <w:r/>
    </w:p>
    <w:p>
      <w:r/>
      <w:r>
        <w:t>4/10 Probierz tłumaczy, że decyzja o zmianie kapitana była przemyślana i podjęta dla dobra zespołu. Mówi o konieczności terapii szokowej i wierzy, że Zieliński poprowadzi drużynę do sukcesów. #Trener #ZmianaKapitana</w:t>
      </w:r>
      <w:r/>
    </w:p>
    <w:p>
      <w:r/>
      <w:r>
        <w:t>5/10 Piotr Zieliński nie ukrywa, że nie rozmawiał jeszcze z Lewandowskim, ale jest otwarty na dialog po ważnym meczu. Teraz najważniejsze jest skupienie na drużynie i zdobycie trzech punktów. #Dialog #Drużyna</w:t>
      </w:r>
      <w:r/>
    </w:p>
    <w:p>
      <w:r/>
      <w:r>
        <w:t>6/10 Atmosfera w zespole? Zieliński podkreśla, że wszyscy koncentrują się na jutrzejszym meczu i dołożą wszelkich starań, by wygrać. Nie chce komentować napięć, bo liczy się dobro reprezentacji. #Atmosfera #EliminacjeMŚ</w:t>
      </w:r>
      <w:r/>
    </w:p>
    <w:p>
      <w:r/>
      <w:r>
        <w:t>7/10 Selekcjoner Probierz zaznacza, że reprezentacja to nie tylko on czy Lewandowski, ale wszyscy Polacy. Wierzy, że zmiana kapitana to krok w dobrą stronę i drużyna będzie silniejsza. #ReprezentacjaPolski #Wspólnota</w:t>
      </w:r>
      <w:r/>
    </w:p>
    <w:p>
      <w:r/>
      <w:r>
        <w:t>8/10 Pytania o przyszłość Lewandowskiego pozostają otwarte. Probierz nie zamyka drzwi, ale na razie skupia się na obecnym składzie i przygotowaniach do meczu z Finlandią. #Przyszłość #Lewandowski</w:t>
      </w:r>
      <w:r/>
    </w:p>
    <w:p>
      <w:r/>
      <w:r>
        <w:t>9/10 To trudny moment dla polskiej piłki, ale jak mówi Zieliński: "Reprezentacja to najważniejsza drużyna, w jakiej gram". Teraz czas na jedność i walkę o wspólny cel! #Jedność #PolskaReprezentacja</w:t>
      </w:r>
      <w:r/>
    </w:p>
    <w:p>
      <w:r/>
      <w:r>
        <w:t>10/10 Jutrzejszy mecz z Finlandią będzie pierwszym testem nowej kapitańskiej ery. Czy Zieliński poprowadzi Polskę do zwycięstwa? Trzymamy kciuki! 🇵🇱⚽️ #EliminacjeMŚ #PolskaFinlandia #NowyKapitan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